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FECACC" w14:textId="77777777" w:rsidR="0078330E" w:rsidRPr="004D4DA2" w:rsidRDefault="00E36944" w:rsidP="00FB0E38">
      <w:pPr>
        <w:shd w:val="clear" w:color="auto" w:fill="FFFFFF"/>
        <w:jc w:val="both"/>
        <w:rPr>
          <w:rFonts w:ascii="Verdana" w:eastAsia="Times New Roman" w:hAnsi="Verdana" w:cs="Calibri"/>
          <w:color w:val="auto"/>
          <w:spacing w:val="-4"/>
          <w:sz w:val="22"/>
          <w:szCs w:val="22"/>
          <w:lang w:val="pl-PL"/>
        </w:rPr>
      </w:pPr>
      <w:r w:rsidRPr="004D4DA2">
        <w:rPr>
          <w:rFonts w:ascii="Verdana" w:eastAsia="Times New Roman" w:hAnsi="Verdana" w:cs="Calibri"/>
          <w:b/>
          <w:color w:val="auto"/>
          <w:sz w:val="22"/>
          <w:szCs w:val="22"/>
          <w:lang w:val="pl-PL"/>
        </w:rPr>
        <w:t xml:space="preserve">Załącznik nr </w:t>
      </w:r>
      <w:r w:rsidR="0087221C" w:rsidRPr="004D4DA2">
        <w:rPr>
          <w:rFonts w:ascii="Verdana" w:eastAsia="Times New Roman" w:hAnsi="Verdana" w:cs="Calibri"/>
          <w:b/>
          <w:color w:val="auto"/>
          <w:sz w:val="22"/>
          <w:szCs w:val="22"/>
          <w:lang w:val="pl-PL"/>
        </w:rPr>
        <w:t>6</w:t>
      </w:r>
      <w:r w:rsidR="00D6490E" w:rsidRPr="004D4DA2">
        <w:rPr>
          <w:rFonts w:ascii="Verdana" w:eastAsia="Times New Roman" w:hAnsi="Verdana" w:cs="Calibri"/>
          <w:b/>
          <w:color w:val="auto"/>
          <w:sz w:val="22"/>
          <w:szCs w:val="22"/>
          <w:lang w:val="pl-PL"/>
        </w:rPr>
        <w:t xml:space="preserve"> </w:t>
      </w:r>
      <w:r w:rsidR="0073544E" w:rsidRPr="004D4DA2">
        <w:rPr>
          <w:rFonts w:ascii="Verdana" w:eastAsia="Times New Roman" w:hAnsi="Verdana" w:cs="Calibri"/>
          <w:b/>
          <w:color w:val="auto"/>
          <w:sz w:val="22"/>
          <w:szCs w:val="22"/>
          <w:lang w:val="pl-PL"/>
        </w:rPr>
        <w:t>do SWZ</w:t>
      </w:r>
      <w:r w:rsidR="0073544E" w:rsidRPr="004D4DA2">
        <w:rPr>
          <w:rFonts w:ascii="Verdana" w:eastAsia="Times New Roman" w:hAnsi="Verdana" w:cs="Calibri"/>
          <w:color w:val="auto"/>
          <w:sz w:val="22"/>
          <w:szCs w:val="22"/>
          <w:lang w:val="pl-PL"/>
        </w:rPr>
        <w:t xml:space="preserve"> </w:t>
      </w:r>
      <w:r w:rsidRPr="004D4DA2">
        <w:rPr>
          <w:rFonts w:ascii="Verdana" w:eastAsia="Times New Roman" w:hAnsi="Verdana" w:cs="Calibri"/>
          <w:b/>
          <w:color w:val="auto"/>
          <w:sz w:val="22"/>
          <w:szCs w:val="22"/>
          <w:lang w:val="pl-PL"/>
        </w:rPr>
        <w:t xml:space="preserve">– </w:t>
      </w:r>
      <w:r w:rsidRPr="004D4DA2">
        <w:rPr>
          <w:rFonts w:ascii="Verdana" w:eastAsia="Times New Roman" w:hAnsi="Verdana" w:cs="Calibri"/>
          <w:b/>
          <w:color w:val="auto"/>
          <w:spacing w:val="-4"/>
          <w:sz w:val="22"/>
          <w:szCs w:val="22"/>
          <w:lang w:val="pl-PL"/>
        </w:rPr>
        <w:t>Wykaz robót budowlanych</w:t>
      </w:r>
      <w:r w:rsidRPr="004D4DA2">
        <w:rPr>
          <w:rFonts w:ascii="Verdana" w:eastAsia="Times New Roman" w:hAnsi="Verdana" w:cs="Calibri"/>
          <w:color w:val="auto"/>
          <w:spacing w:val="-4"/>
          <w:sz w:val="22"/>
          <w:szCs w:val="22"/>
          <w:lang w:val="pl-PL"/>
        </w:rPr>
        <w:t xml:space="preserve"> </w:t>
      </w:r>
    </w:p>
    <w:p w14:paraId="1AB6A664" w14:textId="77777777" w:rsidR="00383869" w:rsidRPr="004D4DA2" w:rsidRDefault="00383869" w:rsidP="00B37206">
      <w:pPr>
        <w:shd w:val="clear" w:color="auto" w:fill="FFFFFF"/>
        <w:jc w:val="both"/>
        <w:rPr>
          <w:rFonts w:ascii="Verdana" w:eastAsia="Times New Roman" w:hAnsi="Verdana" w:cs="Calibri"/>
          <w:color w:val="auto"/>
          <w:sz w:val="22"/>
          <w:szCs w:val="22"/>
          <w:lang w:val="pl-PL"/>
        </w:rPr>
      </w:pPr>
    </w:p>
    <w:p w14:paraId="3179FF17" w14:textId="77777777" w:rsidR="00990685" w:rsidRDefault="00990685" w:rsidP="00E36944">
      <w:pPr>
        <w:shd w:val="clear" w:color="auto" w:fill="FFFFFF"/>
        <w:tabs>
          <w:tab w:val="left" w:pos="-736"/>
        </w:tabs>
        <w:ind w:left="6379"/>
        <w:jc w:val="both"/>
        <w:rPr>
          <w:rFonts w:ascii="Verdana" w:eastAsia="Times New Roman" w:hAnsi="Verdana" w:cs="Calibri"/>
          <w:b/>
          <w:color w:val="auto"/>
          <w:sz w:val="22"/>
          <w:szCs w:val="22"/>
          <w:lang w:val="pl-PL"/>
        </w:rPr>
      </w:pPr>
    </w:p>
    <w:p w14:paraId="6C19F93B" w14:textId="479EC861" w:rsidR="00E36944" w:rsidRPr="004D4DA2" w:rsidRDefault="00E36944" w:rsidP="00E36944">
      <w:pPr>
        <w:shd w:val="clear" w:color="auto" w:fill="FFFFFF"/>
        <w:tabs>
          <w:tab w:val="left" w:pos="-736"/>
        </w:tabs>
        <w:ind w:left="6379"/>
        <w:jc w:val="both"/>
        <w:rPr>
          <w:rFonts w:ascii="Verdana" w:eastAsia="Times New Roman" w:hAnsi="Verdana" w:cs="Calibri"/>
          <w:b/>
          <w:color w:val="auto"/>
          <w:sz w:val="22"/>
          <w:szCs w:val="22"/>
          <w:lang w:val="pl-PL"/>
        </w:rPr>
      </w:pPr>
      <w:r w:rsidRPr="004D4DA2">
        <w:rPr>
          <w:rFonts w:ascii="Verdana" w:eastAsia="Times New Roman" w:hAnsi="Verdana" w:cs="Calibri"/>
          <w:b/>
          <w:color w:val="auto"/>
          <w:sz w:val="22"/>
          <w:szCs w:val="22"/>
          <w:lang w:val="pl-PL"/>
        </w:rPr>
        <w:t>ZAMAWIAJĄCY:</w:t>
      </w:r>
    </w:p>
    <w:p w14:paraId="3B7B4166" w14:textId="77777777" w:rsidR="00E36944" w:rsidRPr="004D4DA2" w:rsidRDefault="0008286E" w:rsidP="00E36944">
      <w:pPr>
        <w:shd w:val="clear" w:color="auto" w:fill="FFFFFF"/>
        <w:ind w:left="6379"/>
        <w:rPr>
          <w:rFonts w:ascii="Verdana" w:eastAsia="Times New Roman" w:hAnsi="Verdana" w:cs="Calibri"/>
          <w:color w:val="auto"/>
          <w:sz w:val="22"/>
          <w:szCs w:val="22"/>
          <w:lang w:val="pl-PL"/>
        </w:rPr>
      </w:pPr>
      <w:r w:rsidRPr="004D4DA2">
        <w:rPr>
          <w:rFonts w:ascii="Verdana" w:eastAsia="Times New Roman" w:hAnsi="Verdana" w:cs="Calibri"/>
          <w:color w:val="auto"/>
          <w:sz w:val="22"/>
          <w:szCs w:val="22"/>
          <w:lang w:val="pl-PL"/>
        </w:rPr>
        <w:t xml:space="preserve">Gmina </w:t>
      </w:r>
      <w:r w:rsidR="00E36944" w:rsidRPr="004D4DA2">
        <w:rPr>
          <w:rFonts w:ascii="Verdana" w:eastAsia="Times New Roman" w:hAnsi="Verdana" w:cs="Calibri"/>
          <w:color w:val="auto"/>
          <w:sz w:val="22"/>
          <w:szCs w:val="22"/>
          <w:lang w:val="pl-PL"/>
        </w:rPr>
        <w:t>Andrespol</w:t>
      </w:r>
    </w:p>
    <w:p w14:paraId="0288AE5D" w14:textId="77777777" w:rsidR="00E36944" w:rsidRPr="004D4DA2" w:rsidRDefault="00E36944" w:rsidP="00E36944">
      <w:pPr>
        <w:shd w:val="clear" w:color="auto" w:fill="FFFFFF"/>
        <w:ind w:left="6379"/>
        <w:rPr>
          <w:rFonts w:ascii="Verdana" w:eastAsia="Times New Roman" w:hAnsi="Verdana" w:cs="Calibri"/>
          <w:color w:val="auto"/>
          <w:sz w:val="22"/>
          <w:szCs w:val="22"/>
          <w:lang w:val="pl-PL"/>
        </w:rPr>
      </w:pPr>
      <w:r w:rsidRPr="004D4DA2">
        <w:rPr>
          <w:rFonts w:ascii="Verdana" w:eastAsia="Times New Roman" w:hAnsi="Verdana" w:cs="Calibri"/>
          <w:color w:val="auto"/>
          <w:sz w:val="22"/>
          <w:szCs w:val="22"/>
          <w:lang w:val="pl-PL"/>
        </w:rPr>
        <w:t>z siedzibą w Andrespolu</w:t>
      </w:r>
    </w:p>
    <w:p w14:paraId="5095E420" w14:textId="77777777" w:rsidR="00E36944" w:rsidRPr="004D4DA2" w:rsidRDefault="00E36944" w:rsidP="00E36944">
      <w:pPr>
        <w:shd w:val="clear" w:color="auto" w:fill="FFFFFF"/>
        <w:ind w:left="6379"/>
        <w:jc w:val="both"/>
        <w:rPr>
          <w:rFonts w:ascii="Verdana" w:eastAsia="Times New Roman" w:hAnsi="Verdana" w:cs="Calibri"/>
          <w:color w:val="auto"/>
          <w:sz w:val="22"/>
          <w:szCs w:val="22"/>
          <w:lang w:val="pl-PL"/>
        </w:rPr>
      </w:pPr>
      <w:r w:rsidRPr="004D4DA2">
        <w:rPr>
          <w:rFonts w:ascii="Verdana" w:eastAsia="Times New Roman" w:hAnsi="Verdana" w:cs="Calibri"/>
          <w:color w:val="auto"/>
          <w:sz w:val="22"/>
          <w:szCs w:val="22"/>
          <w:lang w:val="pl-PL"/>
        </w:rPr>
        <w:t>ul. Rokicińska 126</w:t>
      </w:r>
    </w:p>
    <w:p w14:paraId="215D7E44" w14:textId="77777777" w:rsidR="00E36944" w:rsidRDefault="00E36944" w:rsidP="00E36944">
      <w:pPr>
        <w:shd w:val="clear" w:color="auto" w:fill="FFFFFF"/>
        <w:ind w:left="6379"/>
        <w:rPr>
          <w:rFonts w:ascii="Verdana" w:eastAsia="Times New Roman" w:hAnsi="Verdana" w:cs="Calibri"/>
          <w:color w:val="auto"/>
          <w:sz w:val="22"/>
          <w:szCs w:val="22"/>
          <w:lang w:val="pl-PL"/>
        </w:rPr>
      </w:pPr>
      <w:r w:rsidRPr="004D4DA2">
        <w:rPr>
          <w:rFonts w:ascii="Verdana" w:eastAsia="Times New Roman" w:hAnsi="Verdana" w:cs="Calibri"/>
          <w:color w:val="auto"/>
          <w:sz w:val="22"/>
          <w:szCs w:val="22"/>
          <w:lang w:val="pl-PL"/>
        </w:rPr>
        <w:t>95-020 Andrespol</w:t>
      </w:r>
    </w:p>
    <w:p w14:paraId="04BED513" w14:textId="77777777" w:rsidR="00990685" w:rsidRPr="004D4DA2" w:rsidRDefault="00990685" w:rsidP="00E36944">
      <w:pPr>
        <w:shd w:val="clear" w:color="auto" w:fill="FFFFFF"/>
        <w:ind w:left="6379"/>
        <w:rPr>
          <w:rFonts w:ascii="Verdana" w:eastAsia="Times New Roman" w:hAnsi="Verdana" w:cs="Calibri"/>
          <w:color w:val="auto"/>
          <w:sz w:val="22"/>
          <w:szCs w:val="22"/>
          <w:lang w:val="pl-PL"/>
        </w:rPr>
      </w:pPr>
    </w:p>
    <w:p w14:paraId="1AC1AAA2" w14:textId="77777777" w:rsidR="00E36944" w:rsidRPr="004D4DA2" w:rsidRDefault="00E36944" w:rsidP="00E36944">
      <w:pPr>
        <w:shd w:val="clear" w:color="auto" w:fill="FFFFFF"/>
        <w:rPr>
          <w:rFonts w:ascii="Verdana" w:eastAsia="Times New Roman" w:hAnsi="Verdana" w:cs="Calibri"/>
          <w:color w:val="auto"/>
          <w:sz w:val="22"/>
          <w:szCs w:val="22"/>
          <w:lang w:val="pl-PL"/>
        </w:rPr>
      </w:pPr>
    </w:p>
    <w:p w14:paraId="12BBB79C" w14:textId="2D4F2B5D" w:rsidR="001D0F62" w:rsidRPr="004D4DA2" w:rsidRDefault="001D0F62" w:rsidP="004E0639">
      <w:pPr>
        <w:shd w:val="clear" w:color="auto" w:fill="FFFFFF"/>
        <w:tabs>
          <w:tab w:val="left" w:pos="-196"/>
        </w:tabs>
        <w:ind w:left="540" w:hanging="540"/>
        <w:jc w:val="both"/>
        <w:rPr>
          <w:rFonts w:ascii="Verdana" w:eastAsia="Times New Roman" w:hAnsi="Verdana" w:cs="Calibri"/>
          <w:b/>
          <w:color w:val="auto"/>
          <w:sz w:val="22"/>
          <w:szCs w:val="22"/>
          <w:lang w:val="pl-PL"/>
        </w:rPr>
      </w:pPr>
      <w:r w:rsidRPr="004D4DA2">
        <w:rPr>
          <w:rFonts w:ascii="Verdana" w:eastAsia="Times New Roman" w:hAnsi="Verdana" w:cs="Calibri"/>
          <w:b/>
          <w:color w:val="auto"/>
          <w:sz w:val="22"/>
          <w:szCs w:val="22"/>
          <w:lang w:val="pl-PL"/>
        </w:rPr>
        <w:t>Dz</w:t>
      </w:r>
      <w:r w:rsidR="004E0639" w:rsidRPr="004D4DA2">
        <w:rPr>
          <w:rFonts w:ascii="Verdana" w:eastAsia="Times New Roman" w:hAnsi="Verdana" w:cs="Calibri"/>
          <w:b/>
          <w:color w:val="auto"/>
          <w:sz w:val="22"/>
          <w:szCs w:val="22"/>
          <w:lang w:val="pl-PL"/>
        </w:rPr>
        <w:t xml:space="preserve">iałając w imieniu </w:t>
      </w:r>
      <w:r w:rsidR="00AA7D26">
        <w:rPr>
          <w:rFonts w:ascii="Verdana" w:eastAsia="Times New Roman" w:hAnsi="Verdana" w:cs="Calibri"/>
          <w:b/>
          <w:color w:val="auto"/>
          <w:sz w:val="22"/>
          <w:szCs w:val="22"/>
          <w:lang w:val="pl-PL"/>
        </w:rPr>
        <w:t>w</w:t>
      </w:r>
      <w:r w:rsidR="004E0639" w:rsidRPr="004D4DA2">
        <w:rPr>
          <w:rFonts w:ascii="Verdana" w:eastAsia="Times New Roman" w:hAnsi="Verdana" w:cs="Calibri"/>
          <w:b/>
          <w:color w:val="auto"/>
          <w:sz w:val="22"/>
          <w:szCs w:val="22"/>
          <w:lang w:val="pl-PL"/>
        </w:rPr>
        <w:t>ykonawcy(ów)</w:t>
      </w:r>
    </w:p>
    <w:tbl>
      <w:tblPr>
        <w:tblW w:w="9972" w:type="dxa"/>
        <w:tblInd w:w="-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70"/>
        <w:gridCol w:w="4602"/>
      </w:tblGrid>
      <w:tr w:rsidR="001D0F62" w:rsidRPr="004D4DA2" w14:paraId="6749DB07" w14:textId="77777777" w:rsidTr="0078451D">
        <w:trPr>
          <w:trHeight w:val="651"/>
        </w:trPr>
        <w:tc>
          <w:tcPr>
            <w:tcW w:w="5370" w:type="dxa"/>
          </w:tcPr>
          <w:p w14:paraId="467F9C56" w14:textId="1ADA6158" w:rsidR="001D0F62" w:rsidRPr="004D4DA2" w:rsidRDefault="001D0F62" w:rsidP="001D0F62">
            <w:pPr>
              <w:shd w:val="clear" w:color="auto" w:fill="FFFFFF"/>
              <w:snapToGrid w:val="0"/>
              <w:jc w:val="center"/>
              <w:rPr>
                <w:rFonts w:ascii="Verdana" w:eastAsia="Times New Roman" w:hAnsi="Verdana" w:cs="Calibri"/>
                <w:color w:val="auto"/>
                <w:sz w:val="22"/>
                <w:szCs w:val="22"/>
                <w:lang w:val="pl-PL"/>
              </w:rPr>
            </w:pPr>
            <w:r w:rsidRPr="004D4DA2">
              <w:rPr>
                <w:rFonts w:ascii="Verdana" w:eastAsia="Times New Roman" w:hAnsi="Verdana" w:cs="Calibri"/>
                <w:color w:val="auto"/>
                <w:sz w:val="22"/>
                <w:szCs w:val="22"/>
                <w:lang w:val="pl-PL"/>
              </w:rPr>
              <w:t xml:space="preserve">Nazwa </w:t>
            </w:r>
            <w:r w:rsidR="00AA7D26">
              <w:rPr>
                <w:rFonts w:ascii="Verdana" w:eastAsia="Times New Roman" w:hAnsi="Verdana" w:cs="Calibri"/>
                <w:color w:val="auto"/>
                <w:sz w:val="22"/>
                <w:szCs w:val="22"/>
                <w:lang w:val="pl-PL"/>
              </w:rPr>
              <w:t>w</w:t>
            </w:r>
            <w:r w:rsidRPr="004D4DA2">
              <w:rPr>
                <w:rFonts w:ascii="Verdana" w:eastAsia="Times New Roman" w:hAnsi="Verdana" w:cs="Calibri"/>
                <w:color w:val="auto"/>
                <w:sz w:val="22"/>
                <w:szCs w:val="22"/>
                <w:lang w:val="pl-PL"/>
              </w:rPr>
              <w:t>ykonawcy (</w:t>
            </w:r>
            <w:r w:rsidR="00AA7D26">
              <w:rPr>
                <w:rFonts w:ascii="Verdana" w:eastAsia="Times New Roman" w:hAnsi="Verdana" w:cs="Calibri"/>
                <w:color w:val="auto"/>
                <w:sz w:val="22"/>
                <w:szCs w:val="22"/>
                <w:lang w:val="pl-PL"/>
              </w:rPr>
              <w:t>w</w:t>
            </w:r>
            <w:r w:rsidRPr="004D4DA2">
              <w:rPr>
                <w:rFonts w:ascii="Verdana" w:eastAsia="Times New Roman" w:hAnsi="Verdana" w:cs="Calibri"/>
                <w:color w:val="auto"/>
                <w:sz w:val="22"/>
                <w:szCs w:val="22"/>
                <w:lang w:val="pl-PL"/>
              </w:rPr>
              <w:t>ykonawców)</w:t>
            </w:r>
          </w:p>
        </w:tc>
        <w:tc>
          <w:tcPr>
            <w:tcW w:w="4602" w:type="dxa"/>
          </w:tcPr>
          <w:p w14:paraId="289D5FB8" w14:textId="7C4CE46C" w:rsidR="001D0F62" w:rsidRPr="004D4DA2" w:rsidRDefault="001D0F62" w:rsidP="001D0F62">
            <w:pPr>
              <w:shd w:val="clear" w:color="auto" w:fill="FFFFFF"/>
              <w:snapToGrid w:val="0"/>
              <w:jc w:val="center"/>
              <w:rPr>
                <w:rFonts w:ascii="Verdana" w:eastAsia="Times New Roman" w:hAnsi="Verdana" w:cs="Calibri"/>
                <w:color w:val="auto"/>
                <w:sz w:val="22"/>
                <w:szCs w:val="22"/>
                <w:lang w:val="pl-PL"/>
              </w:rPr>
            </w:pPr>
            <w:r w:rsidRPr="004D4DA2">
              <w:rPr>
                <w:rFonts w:ascii="Verdana" w:eastAsia="Times New Roman" w:hAnsi="Verdana" w:cs="Calibri"/>
                <w:color w:val="auto"/>
                <w:sz w:val="22"/>
                <w:szCs w:val="22"/>
                <w:lang w:val="pl-PL"/>
              </w:rPr>
              <w:t xml:space="preserve">Adres </w:t>
            </w:r>
            <w:r w:rsidR="00AA7D26">
              <w:rPr>
                <w:rFonts w:ascii="Verdana" w:eastAsia="Times New Roman" w:hAnsi="Verdana" w:cs="Calibri"/>
                <w:color w:val="auto"/>
                <w:sz w:val="22"/>
                <w:szCs w:val="22"/>
                <w:lang w:val="pl-PL"/>
              </w:rPr>
              <w:t>w</w:t>
            </w:r>
            <w:r w:rsidRPr="004D4DA2">
              <w:rPr>
                <w:rFonts w:ascii="Verdana" w:eastAsia="Times New Roman" w:hAnsi="Verdana" w:cs="Calibri"/>
                <w:color w:val="auto"/>
                <w:sz w:val="22"/>
                <w:szCs w:val="22"/>
                <w:lang w:val="pl-PL"/>
              </w:rPr>
              <w:t>ykonawcy</w:t>
            </w:r>
          </w:p>
          <w:p w14:paraId="386DCC78" w14:textId="4389E43E" w:rsidR="001D0F62" w:rsidRPr="004D4DA2" w:rsidRDefault="001D0F62" w:rsidP="001D0F62">
            <w:pPr>
              <w:shd w:val="clear" w:color="auto" w:fill="FFFFFF"/>
              <w:jc w:val="center"/>
              <w:rPr>
                <w:rFonts w:ascii="Verdana" w:eastAsia="Times New Roman" w:hAnsi="Verdana" w:cs="Calibri"/>
                <w:color w:val="auto"/>
                <w:sz w:val="22"/>
                <w:szCs w:val="22"/>
                <w:lang w:val="pl-PL"/>
              </w:rPr>
            </w:pPr>
            <w:r w:rsidRPr="004D4DA2">
              <w:rPr>
                <w:rFonts w:ascii="Verdana" w:eastAsia="Times New Roman" w:hAnsi="Verdana" w:cs="Calibri"/>
                <w:color w:val="auto"/>
                <w:sz w:val="22"/>
                <w:szCs w:val="22"/>
                <w:lang w:val="pl-PL"/>
              </w:rPr>
              <w:t>(</w:t>
            </w:r>
            <w:r w:rsidR="00AA7D26">
              <w:rPr>
                <w:rFonts w:ascii="Verdana" w:eastAsia="Times New Roman" w:hAnsi="Verdana" w:cs="Calibri"/>
                <w:color w:val="auto"/>
                <w:sz w:val="22"/>
                <w:szCs w:val="22"/>
                <w:lang w:val="pl-PL"/>
              </w:rPr>
              <w:t>w</w:t>
            </w:r>
            <w:r w:rsidRPr="004D4DA2">
              <w:rPr>
                <w:rFonts w:ascii="Verdana" w:eastAsia="Times New Roman" w:hAnsi="Verdana" w:cs="Calibri"/>
                <w:color w:val="auto"/>
                <w:sz w:val="22"/>
                <w:szCs w:val="22"/>
                <w:lang w:val="pl-PL"/>
              </w:rPr>
              <w:t>ykonawców)</w:t>
            </w:r>
          </w:p>
        </w:tc>
      </w:tr>
      <w:tr w:rsidR="001D0F62" w:rsidRPr="004D4DA2" w14:paraId="7798FE23" w14:textId="77777777" w:rsidTr="0078451D">
        <w:trPr>
          <w:trHeight w:val="656"/>
        </w:trPr>
        <w:tc>
          <w:tcPr>
            <w:tcW w:w="5370" w:type="dxa"/>
          </w:tcPr>
          <w:p w14:paraId="176487AB" w14:textId="77777777" w:rsidR="001D0F62" w:rsidRPr="004D4DA2" w:rsidRDefault="001D0F62" w:rsidP="001D0F62">
            <w:pPr>
              <w:shd w:val="clear" w:color="auto" w:fill="FFFFFF"/>
              <w:snapToGrid w:val="0"/>
              <w:rPr>
                <w:rFonts w:ascii="Verdana" w:eastAsia="Times New Roman" w:hAnsi="Verdana" w:cs="Calibri"/>
                <w:color w:val="auto"/>
                <w:sz w:val="22"/>
                <w:szCs w:val="22"/>
                <w:lang w:val="pl-PL"/>
              </w:rPr>
            </w:pPr>
          </w:p>
        </w:tc>
        <w:tc>
          <w:tcPr>
            <w:tcW w:w="4602" w:type="dxa"/>
          </w:tcPr>
          <w:p w14:paraId="06B562B9" w14:textId="77777777" w:rsidR="001D0F62" w:rsidRPr="004D4DA2" w:rsidRDefault="001D0F62" w:rsidP="001D0F62">
            <w:pPr>
              <w:shd w:val="clear" w:color="auto" w:fill="FFFFFF"/>
              <w:snapToGrid w:val="0"/>
              <w:rPr>
                <w:rFonts w:ascii="Verdana" w:eastAsia="Times New Roman" w:hAnsi="Verdana" w:cs="Calibri"/>
                <w:color w:val="auto"/>
                <w:sz w:val="22"/>
                <w:szCs w:val="22"/>
                <w:lang w:val="pl-PL"/>
              </w:rPr>
            </w:pPr>
          </w:p>
        </w:tc>
      </w:tr>
    </w:tbl>
    <w:p w14:paraId="435A87FD" w14:textId="77777777" w:rsidR="001D0F62" w:rsidRPr="004D4DA2" w:rsidRDefault="001D0F62" w:rsidP="001D0F62">
      <w:pPr>
        <w:shd w:val="clear" w:color="auto" w:fill="FFFFFF"/>
        <w:tabs>
          <w:tab w:val="left" w:pos="360"/>
        </w:tabs>
        <w:autoSpaceDE w:val="0"/>
        <w:snapToGrid w:val="0"/>
        <w:rPr>
          <w:rFonts w:ascii="Verdana" w:eastAsia="Times New Roman" w:hAnsi="Verdana" w:cs="Calibri"/>
          <w:b/>
          <w:bCs/>
          <w:color w:val="auto"/>
          <w:spacing w:val="-2"/>
          <w:sz w:val="22"/>
          <w:szCs w:val="22"/>
          <w:lang w:val="pl-PL" w:eastAsia="ar-SA" w:bidi="ar-SA"/>
        </w:rPr>
      </w:pPr>
    </w:p>
    <w:p w14:paraId="031FD7BF" w14:textId="77777777" w:rsidR="00942606" w:rsidRDefault="00942606" w:rsidP="00942606">
      <w:pPr>
        <w:keepLines/>
        <w:rPr>
          <w:rFonts w:eastAsia="Times New Roman" w:cs="Times New Roman"/>
          <w:color w:val="auto"/>
          <w:kern w:val="0"/>
          <w:sz w:val="16"/>
          <w:szCs w:val="16"/>
          <w:lang w:val="pl-PL" w:eastAsia="pl-PL" w:bidi="ar-SA"/>
        </w:rPr>
      </w:pPr>
    </w:p>
    <w:p w14:paraId="77A45DE6" w14:textId="35648139" w:rsidR="00942606" w:rsidRPr="00491494" w:rsidRDefault="00942606" w:rsidP="003550FC">
      <w:pPr>
        <w:jc w:val="both"/>
        <w:rPr>
          <w:rFonts w:ascii="Verdana" w:hAnsi="Verdana" w:cs="Times New Roman"/>
          <w:b/>
          <w:bCs/>
          <w:sz w:val="22"/>
          <w:szCs w:val="22"/>
          <w:lang w:val="pl-PL"/>
        </w:rPr>
      </w:pPr>
      <w:r w:rsidRPr="00491494">
        <w:rPr>
          <w:rFonts w:ascii="Verdana" w:hAnsi="Verdana"/>
          <w:sz w:val="22"/>
          <w:szCs w:val="22"/>
          <w:lang w:val="pl-PL"/>
        </w:rPr>
        <w:t xml:space="preserve">Przystępując do postępowania o udzielenie zamówienia publicznego realizowanego w trybie podstawowym bez przeprowadzenia negocjacji </w:t>
      </w:r>
      <w:r w:rsidRPr="00491494">
        <w:rPr>
          <w:rFonts w:ascii="Verdana" w:hAnsi="Verdana" w:cs="Arial"/>
          <w:sz w:val="22"/>
          <w:szCs w:val="22"/>
          <w:lang w:val="pl-PL"/>
        </w:rPr>
        <w:t xml:space="preserve">pn. </w:t>
      </w:r>
      <w:r w:rsidR="000D7641" w:rsidRPr="000D7641">
        <w:rPr>
          <w:rFonts w:ascii="Verdana" w:hAnsi="Verdana" w:cs="Times New Roman"/>
          <w:b/>
          <w:bCs/>
          <w:sz w:val="22"/>
          <w:szCs w:val="22"/>
          <w:lang w:val="pl-PL"/>
        </w:rPr>
        <w:t>Rozbudowa kanalizacji sanitarnej na terenie gminy Andrespol</w:t>
      </w:r>
      <w:r w:rsidR="00284835" w:rsidRPr="00491494">
        <w:rPr>
          <w:rFonts w:ascii="Verdana" w:hAnsi="Verdana" w:cs="Times New Roman"/>
          <w:b/>
          <w:bCs/>
          <w:sz w:val="22"/>
          <w:szCs w:val="22"/>
          <w:lang w:val="pl-PL"/>
        </w:rPr>
        <w:t xml:space="preserve">, </w:t>
      </w:r>
      <w:r w:rsidRPr="00491494">
        <w:rPr>
          <w:rFonts w:ascii="Verdana" w:hAnsi="Verdana"/>
          <w:sz w:val="22"/>
          <w:szCs w:val="22"/>
          <w:lang w:val="pl-PL"/>
        </w:rPr>
        <w:t xml:space="preserve">oświadczam (oświadczamy), że w celu oceny spełniania warunku udziału w postępowaniu wykazuję/emy następujące roboty: </w:t>
      </w:r>
    </w:p>
    <w:p w14:paraId="77B34481" w14:textId="77777777" w:rsidR="00942606" w:rsidRPr="00942606" w:rsidRDefault="00942606" w:rsidP="00942606">
      <w:pPr>
        <w:keepLines/>
        <w:tabs>
          <w:tab w:val="left" w:pos="-426"/>
          <w:tab w:val="left" w:pos="3045"/>
        </w:tabs>
        <w:ind w:left="-120" w:right="-143"/>
        <w:rPr>
          <w:sz w:val="22"/>
          <w:szCs w:val="22"/>
          <w:lang w:val="pl-PL"/>
        </w:rPr>
      </w:pPr>
    </w:p>
    <w:tbl>
      <w:tblPr>
        <w:tblW w:w="9465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0"/>
        <w:gridCol w:w="3597"/>
        <w:gridCol w:w="1844"/>
        <w:gridCol w:w="1388"/>
        <w:gridCol w:w="2156"/>
      </w:tblGrid>
      <w:tr w:rsidR="00942606" w:rsidRPr="000D7641" w14:paraId="1E53541B" w14:textId="77777777" w:rsidTr="00942606">
        <w:trPr>
          <w:trHeight w:val="1022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57F4B0" w14:textId="77777777" w:rsidR="00942606" w:rsidRPr="00942606" w:rsidRDefault="00942606">
            <w:pPr>
              <w:keepLines/>
              <w:jc w:val="center"/>
              <w:rPr>
                <w:rFonts w:ascii="Verdana" w:hAnsi="Verdana" w:cs="Arial"/>
                <w:sz w:val="22"/>
                <w:szCs w:val="22"/>
                <w:vertAlign w:val="superscript"/>
              </w:rPr>
            </w:pPr>
            <w:r w:rsidRPr="00942606">
              <w:rPr>
                <w:rFonts w:ascii="Verdana" w:hAnsi="Verdana" w:cs="Arial"/>
                <w:sz w:val="22"/>
                <w:szCs w:val="22"/>
              </w:rPr>
              <w:t>Lp.</w:t>
            </w:r>
          </w:p>
        </w:tc>
        <w:tc>
          <w:tcPr>
            <w:tcW w:w="3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52C619" w14:textId="77777777" w:rsidR="00942606" w:rsidRPr="00942606" w:rsidRDefault="00942606">
            <w:pPr>
              <w:keepLines/>
              <w:jc w:val="center"/>
              <w:rPr>
                <w:rFonts w:ascii="Verdana" w:hAnsi="Verdana" w:cs="Arial"/>
                <w:sz w:val="22"/>
                <w:szCs w:val="22"/>
                <w:lang w:val="pl-PL"/>
              </w:rPr>
            </w:pPr>
            <w:r w:rsidRPr="00942606">
              <w:rPr>
                <w:rFonts w:ascii="Verdana" w:hAnsi="Verdana" w:cs="Arial"/>
                <w:sz w:val="22"/>
                <w:szCs w:val="22"/>
                <w:lang w:val="pl-PL"/>
              </w:rPr>
              <w:t>Nazwa, rodzaj i zakres (robót)</w:t>
            </w:r>
          </w:p>
          <w:p w14:paraId="128695D6" w14:textId="77777777" w:rsidR="00942606" w:rsidRPr="00942606" w:rsidRDefault="00942606">
            <w:pPr>
              <w:keepLines/>
              <w:jc w:val="center"/>
              <w:rPr>
                <w:rFonts w:ascii="Verdana" w:hAnsi="Verdana" w:cs="Arial"/>
                <w:sz w:val="22"/>
                <w:szCs w:val="22"/>
                <w:lang w:val="pl-PL"/>
              </w:rPr>
            </w:pPr>
            <w:r w:rsidRPr="00942606">
              <w:rPr>
                <w:rFonts w:ascii="Verdana" w:hAnsi="Verdana" w:cs="Arial"/>
                <w:sz w:val="22"/>
                <w:szCs w:val="22"/>
                <w:lang w:val="pl-PL"/>
              </w:rPr>
              <w:t xml:space="preserve">wykonanych samodzielnie lub przez podmiot udostępniający zdolność techniczną lub zawodową 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2EE3AB" w14:textId="77777777" w:rsidR="00942606" w:rsidRPr="00942606" w:rsidRDefault="00942606">
            <w:pPr>
              <w:keepLines/>
              <w:jc w:val="center"/>
              <w:rPr>
                <w:rFonts w:ascii="Verdana" w:hAnsi="Verdana" w:cs="Arial"/>
                <w:sz w:val="22"/>
                <w:szCs w:val="22"/>
                <w:lang w:val="pl-PL"/>
              </w:rPr>
            </w:pPr>
            <w:r w:rsidRPr="00942606">
              <w:rPr>
                <w:rFonts w:ascii="Verdana" w:hAnsi="Verdana" w:cs="Arial"/>
                <w:sz w:val="22"/>
                <w:szCs w:val="22"/>
                <w:lang w:val="pl-PL"/>
              </w:rPr>
              <w:t>Wartość zamówienia brutto w PLN</w:t>
            </w:r>
          </w:p>
          <w:p w14:paraId="31E1086A" w14:textId="77777777" w:rsidR="00942606" w:rsidRPr="00942606" w:rsidRDefault="00942606">
            <w:pPr>
              <w:keepLines/>
              <w:jc w:val="center"/>
              <w:rPr>
                <w:rFonts w:ascii="Verdana" w:hAnsi="Verdana" w:cs="Arial"/>
                <w:sz w:val="22"/>
                <w:szCs w:val="22"/>
                <w:lang w:val="pl-PL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0C9690" w14:textId="7472D350" w:rsidR="00942606" w:rsidRPr="00942606" w:rsidRDefault="00942606">
            <w:pPr>
              <w:keepLines/>
              <w:jc w:val="center"/>
              <w:rPr>
                <w:rFonts w:ascii="Verdana" w:hAnsi="Verdana" w:cs="Arial"/>
                <w:sz w:val="22"/>
                <w:szCs w:val="22"/>
                <w:lang w:val="pl-PL"/>
              </w:rPr>
            </w:pPr>
            <w:r w:rsidRPr="00942606">
              <w:rPr>
                <w:rFonts w:ascii="Verdana" w:hAnsi="Verdana" w:cs="Arial"/>
                <w:sz w:val="22"/>
                <w:szCs w:val="22"/>
                <w:lang w:val="pl-PL"/>
              </w:rPr>
              <w:t xml:space="preserve">Okres </w:t>
            </w:r>
            <w:r w:rsidR="00F0131F" w:rsidRPr="00942606">
              <w:rPr>
                <w:rFonts w:ascii="Verdana" w:hAnsi="Verdana" w:cs="Arial"/>
                <w:sz w:val="22"/>
                <w:szCs w:val="22"/>
                <w:lang w:val="pl-PL"/>
              </w:rPr>
              <w:t>wykonania robót</w:t>
            </w:r>
            <w:r w:rsidRPr="00942606">
              <w:rPr>
                <w:rFonts w:ascii="Verdana" w:hAnsi="Verdana" w:cs="Arial"/>
                <w:sz w:val="22"/>
                <w:szCs w:val="22"/>
                <w:lang w:val="pl-PL"/>
              </w:rPr>
              <w:t xml:space="preserve"> – </w:t>
            </w:r>
          </w:p>
          <w:p w14:paraId="7AF8D3CC" w14:textId="77777777" w:rsidR="00942606" w:rsidRPr="00942606" w:rsidRDefault="00942606">
            <w:pPr>
              <w:keepLines/>
              <w:ind w:left="-70"/>
              <w:jc w:val="center"/>
              <w:rPr>
                <w:rFonts w:ascii="Verdana" w:hAnsi="Verdana" w:cs="Arial"/>
                <w:sz w:val="22"/>
                <w:szCs w:val="22"/>
                <w:lang w:val="pl-PL"/>
              </w:rPr>
            </w:pPr>
            <w:r w:rsidRPr="00942606">
              <w:rPr>
                <w:rFonts w:ascii="Verdana" w:hAnsi="Verdana"/>
                <w:sz w:val="22"/>
                <w:szCs w:val="22"/>
                <w:lang w:val="pl-PL"/>
              </w:rPr>
              <w:t>do (d,m,r)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E22FDF" w14:textId="77777777" w:rsidR="00942606" w:rsidRPr="00942606" w:rsidRDefault="00942606">
            <w:pPr>
              <w:keepLines/>
              <w:jc w:val="center"/>
              <w:rPr>
                <w:rFonts w:ascii="Verdana" w:hAnsi="Verdana" w:cs="Arial"/>
                <w:sz w:val="22"/>
                <w:szCs w:val="22"/>
                <w:lang w:val="pl-PL"/>
              </w:rPr>
            </w:pPr>
            <w:r w:rsidRPr="00942606">
              <w:rPr>
                <w:rFonts w:ascii="Verdana" w:hAnsi="Verdana" w:cs="Arial"/>
                <w:sz w:val="22"/>
                <w:szCs w:val="22"/>
                <w:lang w:val="pl-PL"/>
              </w:rPr>
              <w:t>Nazwa i adres podmiotu, na rzecz którego roboty zostały wykonane</w:t>
            </w:r>
          </w:p>
        </w:tc>
      </w:tr>
      <w:tr w:rsidR="00942606" w:rsidRPr="00942606" w14:paraId="01B774D6" w14:textId="77777777" w:rsidTr="00942606">
        <w:trPr>
          <w:trHeight w:val="1497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E5E54" w14:textId="77777777" w:rsidR="00942606" w:rsidRPr="00942606" w:rsidRDefault="00942606">
            <w:pPr>
              <w:keepLines/>
              <w:jc w:val="center"/>
              <w:rPr>
                <w:rFonts w:ascii="Verdana" w:hAnsi="Verdana" w:cs="Arial"/>
                <w:sz w:val="22"/>
                <w:szCs w:val="22"/>
                <w:lang w:val="pl-PL"/>
              </w:rPr>
            </w:pPr>
          </w:p>
          <w:p w14:paraId="7105CA81" w14:textId="77777777" w:rsidR="00942606" w:rsidRPr="00942606" w:rsidRDefault="00942606">
            <w:pPr>
              <w:keepLines/>
              <w:jc w:val="center"/>
              <w:rPr>
                <w:rFonts w:ascii="Verdana" w:hAnsi="Verdana" w:cs="Arial"/>
                <w:sz w:val="22"/>
                <w:szCs w:val="22"/>
              </w:rPr>
            </w:pPr>
            <w:r w:rsidRPr="00942606">
              <w:rPr>
                <w:rFonts w:ascii="Verdana" w:hAnsi="Verdana" w:cs="Arial"/>
                <w:sz w:val="22"/>
                <w:szCs w:val="22"/>
              </w:rPr>
              <w:t>1</w:t>
            </w:r>
          </w:p>
          <w:p w14:paraId="063698CC" w14:textId="77777777" w:rsidR="00942606" w:rsidRPr="00942606" w:rsidRDefault="00942606">
            <w:pPr>
              <w:keepLines/>
              <w:jc w:val="center"/>
              <w:rPr>
                <w:rFonts w:ascii="Verdana" w:hAnsi="Verdana" w:cs="Arial"/>
                <w:sz w:val="22"/>
                <w:szCs w:val="22"/>
              </w:rPr>
            </w:pPr>
          </w:p>
          <w:p w14:paraId="77908D2B" w14:textId="77777777" w:rsidR="00942606" w:rsidRPr="00942606" w:rsidRDefault="00942606">
            <w:pPr>
              <w:keepLines/>
              <w:jc w:val="center"/>
              <w:rPr>
                <w:rFonts w:ascii="Verdana" w:hAnsi="Verdana" w:cs="Arial"/>
                <w:sz w:val="22"/>
                <w:szCs w:val="22"/>
              </w:rPr>
            </w:pPr>
          </w:p>
          <w:p w14:paraId="7F849A43" w14:textId="77777777" w:rsidR="00942606" w:rsidRPr="00942606" w:rsidRDefault="00942606">
            <w:pPr>
              <w:keepLines/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3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EEF0F" w14:textId="77777777" w:rsidR="00942606" w:rsidRPr="00942606" w:rsidRDefault="00942606">
            <w:pPr>
              <w:keepLines/>
              <w:spacing w:before="100" w:beforeAutospacing="1"/>
              <w:ind w:left="-70"/>
              <w:jc w:val="center"/>
              <w:rPr>
                <w:rFonts w:ascii="Verdana" w:hAnsi="Verdana" w:cs="Arial"/>
                <w:sz w:val="22"/>
                <w:szCs w:val="22"/>
                <w:lang w:val="pl-PL"/>
              </w:rPr>
            </w:pPr>
          </w:p>
          <w:p w14:paraId="46C5C985" w14:textId="77777777" w:rsidR="00942606" w:rsidRPr="00942606" w:rsidRDefault="00942606" w:rsidP="00942606">
            <w:pPr>
              <w:keepLines/>
              <w:rPr>
                <w:rFonts w:ascii="Verdana" w:hAnsi="Verdana" w:cs="Arial"/>
                <w:sz w:val="22"/>
                <w:szCs w:val="22"/>
                <w:lang w:val="pl-PL"/>
              </w:rPr>
            </w:pPr>
            <w:r w:rsidRPr="00942606">
              <w:rPr>
                <w:rFonts w:ascii="Verdana" w:hAnsi="Verdana" w:cs="Arial"/>
                <w:sz w:val="22"/>
                <w:szCs w:val="22"/>
                <w:lang w:val="pl-PL"/>
              </w:rPr>
              <w:t xml:space="preserve">Robota budowlana polegająca na </w:t>
            </w:r>
            <w:r w:rsidRPr="00942606">
              <w:rPr>
                <w:rFonts w:ascii="Verdana" w:hAnsi="Verdana" w:cs="Arial"/>
                <w:sz w:val="22"/>
                <w:szCs w:val="22"/>
              </w:rPr>
              <w:t>……………………………….</w:t>
            </w:r>
          </w:p>
          <w:p w14:paraId="2CD0E090" w14:textId="77777777" w:rsidR="00942606" w:rsidRPr="00942606" w:rsidRDefault="00942606">
            <w:pPr>
              <w:keepLines/>
              <w:spacing w:line="360" w:lineRule="auto"/>
              <w:rPr>
                <w:rFonts w:ascii="Verdana" w:hAnsi="Verdana" w:cs="Arial"/>
                <w:sz w:val="22"/>
                <w:szCs w:val="22"/>
              </w:rPr>
            </w:pPr>
          </w:p>
          <w:p w14:paraId="6443C7B5" w14:textId="77777777" w:rsidR="00942606" w:rsidRPr="00942606" w:rsidRDefault="00942606">
            <w:pPr>
              <w:keepLines/>
              <w:ind w:left="-68"/>
              <w:jc w:val="center"/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14AF7" w14:textId="77777777" w:rsidR="00942606" w:rsidRPr="00942606" w:rsidRDefault="00942606">
            <w:pPr>
              <w:keepLines/>
              <w:rPr>
                <w:rFonts w:ascii="Verdana" w:hAnsi="Verdana" w:cs="Arial"/>
                <w:sz w:val="22"/>
                <w:szCs w:val="22"/>
                <w:lang w:val="pl-PL"/>
              </w:rPr>
            </w:pPr>
          </w:p>
          <w:p w14:paraId="24B5A1E6" w14:textId="77777777" w:rsidR="00942606" w:rsidRPr="00942606" w:rsidRDefault="00942606">
            <w:pPr>
              <w:keepLines/>
              <w:rPr>
                <w:rFonts w:ascii="Verdana" w:hAnsi="Verdana" w:cs="Arial"/>
                <w:sz w:val="22"/>
                <w:szCs w:val="22"/>
                <w:lang w:val="pl-PL"/>
              </w:rPr>
            </w:pPr>
            <w:r w:rsidRPr="00942606">
              <w:rPr>
                <w:rFonts w:ascii="Verdana" w:hAnsi="Verdana" w:cs="Arial"/>
                <w:sz w:val="22"/>
                <w:szCs w:val="22"/>
                <w:lang w:val="pl-PL"/>
              </w:rPr>
              <w:t>……………….…</w:t>
            </w:r>
          </w:p>
          <w:p w14:paraId="6710C8EC" w14:textId="77777777" w:rsidR="00942606" w:rsidRPr="00942606" w:rsidRDefault="00942606">
            <w:pPr>
              <w:keepLines/>
              <w:rPr>
                <w:rFonts w:ascii="Verdana" w:hAnsi="Verdana" w:cs="Arial"/>
                <w:sz w:val="20"/>
                <w:szCs w:val="20"/>
                <w:lang w:val="pl-PL"/>
              </w:rPr>
            </w:pPr>
            <w:r w:rsidRPr="00942606">
              <w:rPr>
                <w:rFonts w:ascii="Verdana" w:hAnsi="Verdana" w:cs="Arial"/>
                <w:sz w:val="20"/>
                <w:szCs w:val="20"/>
                <w:lang w:val="pl-PL"/>
              </w:rPr>
              <w:t>Wartość PLN brutto</w:t>
            </w:r>
          </w:p>
          <w:p w14:paraId="09F8F3CF" w14:textId="77777777" w:rsidR="00942606" w:rsidRPr="00942606" w:rsidRDefault="00942606">
            <w:pPr>
              <w:keepLines/>
              <w:jc w:val="center"/>
              <w:rPr>
                <w:rFonts w:ascii="Verdana" w:hAnsi="Verdana" w:cs="Arial"/>
                <w:sz w:val="22"/>
                <w:szCs w:val="22"/>
                <w:lang w:val="pl-PL"/>
              </w:rPr>
            </w:pPr>
          </w:p>
          <w:p w14:paraId="2EADF928" w14:textId="77777777" w:rsidR="00942606" w:rsidRPr="00942606" w:rsidRDefault="00942606">
            <w:pPr>
              <w:keepLines/>
              <w:ind w:right="-70"/>
              <w:jc w:val="center"/>
              <w:rPr>
                <w:rFonts w:ascii="Verdana" w:hAnsi="Verdana" w:cs="Arial"/>
                <w:bCs/>
                <w:sz w:val="22"/>
                <w:szCs w:val="22"/>
                <w:lang w:val="pl-PL"/>
              </w:rPr>
            </w:pPr>
          </w:p>
          <w:p w14:paraId="633C4CC5" w14:textId="77777777" w:rsidR="00942606" w:rsidRPr="00942606" w:rsidRDefault="00942606">
            <w:pPr>
              <w:keepLines/>
              <w:ind w:right="-70"/>
              <w:jc w:val="center"/>
              <w:rPr>
                <w:rFonts w:ascii="Verdana" w:hAnsi="Verdana" w:cs="Arial"/>
                <w:sz w:val="22"/>
                <w:szCs w:val="22"/>
                <w:lang w:val="pl-PL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5A0839" w14:textId="77777777" w:rsidR="00942606" w:rsidRPr="00942606" w:rsidRDefault="00942606">
            <w:pPr>
              <w:keepLines/>
              <w:jc w:val="center"/>
              <w:rPr>
                <w:rFonts w:ascii="Verdana" w:hAnsi="Verdana" w:cs="Arial"/>
                <w:sz w:val="22"/>
                <w:szCs w:val="22"/>
                <w:lang w:val="pl-PL"/>
              </w:rPr>
            </w:pP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A2056" w14:textId="77777777" w:rsidR="00942606" w:rsidRPr="00942606" w:rsidRDefault="00942606">
            <w:pPr>
              <w:keepLines/>
              <w:jc w:val="center"/>
              <w:rPr>
                <w:rFonts w:ascii="Verdana" w:hAnsi="Verdana" w:cs="Arial"/>
                <w:sz w:val="22"/>
                <w:szCs w:val="22"/>
                <w:lang w:val="pl-PL"/>
              </w:rPr>
            </w:pPr>
          </w:p>
        </w:tc>
      </w:tr>
      <w:tr w:rsidR="00942606" w:rsidRPr="00942606" w14:paraId="251BE51E" w14:textId="77777777" w:rsidTr="00942606">
        <w:trPr>
          <w:trHeight w:val="1497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9F74D" w14:textId="77777777" w:rsidR="00942606" w:rsidRPr="00942606" w:rsidRDefault="00942606">
            <w:pPr>
              <w:keepLines/>
              <w:jc w:val="center"/>
              <w:rPr>
                <w:rFonts w:ascii="Verdana" w:hAnsi="Verdana" w:cs="Arial"/>
                <w:sz w:val="22"/>
                <w:szCs w:val="22"/>
                <w:lang w:val="pl-PL"/>
              </w:rPr>
            </w:pPr>
            <w:r w:rsidRPr="00942606">
              <w:rPr>
                <w:rFonts w:ascii="Verdana" w:hAnsi="Verdana" w:cs="Arial"/>
                <w:sz w:val="22"/>
                <w:szCs w:val="22"/>
                <w:lang w:val="pl-PL"/>
              </w:rPr>
              <w:t>2.</w:t>
            </w:r>
          </w:p>
        </w:tc>
        <w:tc>
          <w:tcPr>
            <w:tcW w:w="3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142B4" w14:textId="77777777" w:rsidR="00942606" w:rsidRPr="00942606" w:rsidRDefault="00942606" w:rsidP="00942606">
            <w:pPr>
              <w:keepLines/>
              <w:rPr>
                <w:rFonts w:ascii="Verdana" w:hAnsi="Verdana" w:cs="Arial"/>
                <w:sz w:val="22"/>
                <w:szCs w:val="22"/>
                <w:lang w:val="pl-PL"/>
              </w:rPr>
            </w:pPr>
            <w:r w:rsidRPr="00942606">
              <w:rPr>
                <w:rFonts w:ascii="Verdana" w:hAnsi="Verdana" w:cs="Arial"/>
                <w:sz w:val="22"/>
                <w:szCs w:val="22"/>
                <w:lang w:val="pl-PL"/>
              </w:rPr>
              <w:t xml:space="preserve">Robota budowlana polegająca na </w:t>
            </w:r>
            <w:r w:rsidRPr="00942606">
              <w:rPr>
                <w:rFonts w:ascii="Verdana" w:hAnsi="Verdana" w:cs="Arial"/>
                <w:sz w:val="22"/>
                <w:szCs w:val="22"/>
              </w:rPr>
              <w:t>………………………………….</w:t>
            </w:r>
          </w:p>
          <w:p w14:paraId="6948DC5D" w14:textId="77777777" w:rsidR="00942606" w:rsidRPr="00942606" w:rsidRDefault="00942606">
            <w:pPr>
              <w:keepLines/>
              <w:spacing w:before="100" w:beforeAutospacing="1"/>
              <w:ind w:left="-70"/>
              <w:jc w:val="center"/>
              <w:rPr>
                <w:rFonts w:ascii="Verdana" w:hAnsi="Verdana" w:cs="Arial"/>
                <w:sz w:val="22"/>
                <w:szCs w:val="22"/>
                <w:lang w:val="pl-PL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3AC80F" w14:textId="77777777" w:rsidR="00942606" w:rsidRPr="00942606" w:rsidRDefault="00942606" w:rsidP="00942606">
            <w:pPr>
              <w:keepLines/>
              <w:rPr>
                <w:rFonts w:ascii="Verdana" w:hAnsi="Verdana" w:cs="Arial"/>
                <w:sz w:val="22"/>
                <w:szCs w:val="22"/>
                <w:lang w:val="pl-PL"/>
              </w:rPr>
            </w:pPr>
            <w:r w:rsidRPr="00942606">
              <w:rPr>
                <w:rFonts w:ascii="Verdana" w:hAnsi="Verdana" w:cs="Arial"/>
                <w:sz w:val="22"/>
                <w:szCs w:val="22"/>
                <w:lang w:val="pl-PL"/>
              </w:rPr>
              <w:t>……………….………</w:t>
            </w:r>
          </w:p>
          <w:p w14:paraId="0919ACFD" w14:textId="77777777" w:rsidR="00942606" w:rsidRPr="00942606" w:rsidRDefault="00942606" w:rsidP="00942606">
            <w:pPr>
              <w:keepLines/>
              <w:rPr>
                <w:rFonts w:ascii="Verdana" w:hAnsi="Verdana" w:cs="Arial"/>
                <w:sz w:val="20"/>
                <w:szCs w:val="20"/>
                <w:lang w:val="pl-PL"/>
              </w:rPr>
            </w:pPr>
            <w:r w:rsidRPr="00942606">
              <w:rPr>
                <w:rFonts w:ascii="Verdana" w:hAnsi="Verdana" w:cs="Arial"/>
                <w:sz w:val="20"/>
                <w:szCs w:val="20"/>
                <w:lang w:val="pl-PL"/>
              </w:rPr>
              <w:t>Wartość PLN brutto</w:t>
            </w:r>
          </w:p>
          <w:p w14:paraId="390E089A" w14:textId="77777777" w:rsidR="00942606" w:rsidRPr="00942606" w:rsidRDefault="00942606">
            <w:pPr>
              <w:keepLines/>
              <w:rPr>
                <w:rFonts w:ascii="Verdana" w:hAnsi="Verdana" w:cs="Arial"/>
                <w:sz w:val="22"/>
                <w:szCs w:val="22"/>
                <w:lang w:val="pl-PL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CD99A" w14:textId="77777777" w:rsidR="00942606" w:rsidRPr="00942606" w:rsidRDefault="00942606">
            <w:pPr>
              <w:keepLines/>
              <w:jc w:val="center"/>
              <w:rPr>
                <w:rFonts w:ascii="Verdana" w:hAnsi="Verdana" w:cs="Arial"/>
                <w:sz w:val="22"/>
                <w:szCs w:val="22"/>
                <w:lang w:val="pl-PL"/>
              </w:rPr>
            </w:pP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4EB18" w14:textId="77777777" w:rsidR="00942606" w:rsidRPr="00942606" w:rsidRDefault="00942606">
            <w:pPr>
              <w:keepLines/>
              <w:jc w:val="center"/>
              <w:rPr>
                <w:rFonts w:ascii="Verdana" w:hAnsi="Verdana" w:cs="Arial"/>
                <w:sz w:val="22"/>
                <w:szCs w:val="22"/>
                <w:lang w:val="pl-PL"/>
              </w:rPr>
            </w:pPr>
          </w:p>
        </w:tc>
      </w:tr>
    </w:tbl>
    <w:p w14:paraId="14DD9E9E" w14:textId="77777777" w:rsidR="00942606" w:rsidRPr="00942606" w:rsidRDefault="00942606" w:rsidP="00942606">
      <w:pPr>
        <w:keepLines/>
        <w:ind w:left="851" w:hanging="851"/>
        <w:rPr>
          <w:rFonts w:ascii="Verdana" w:hAnsi="Verdana"/>
          <w:b/>
          <w:sz w:val="22"/>
          <w:szCs w:val="22"/>
          <w:lang w:val="pl-PL"/>
        </w:rPr>
      </w:pPr>
      <w:r w:rsidRPr="00942606">
        <w:rPr>
          <w:rFonts w:ascii="Verdana" w:hAnsi="Verdana"/>
          <w:b/>
          <w:sz w:val="22"/>
          <w:szCs w:val="22"/>
          <w:lang w:val="pl-PL"/>
        </w:rPr>
        <w:t xml:space="preserve">         </w:t>
      </w:r>
    </w:p>
    <w:p w14:paraId="151AD051" w14:textId="43832C20" w:rsidR="00942606" w:rsidRPr="00942606" w:rsidRDefault="00942606" w:rsidP="00942606">
      <w:pPr>
        <w:keepLines/>
        <w:spacing w:line="276" w:lineRule="auto"/>
        <w:rPr>
          <w:rFonts w:ascii="Verdana" w:hAnsi="Verdana"/>
          <w:sz w:val="22"/>
          <w:szCs w:val="22"/>
          <w:lang w:val="pl-PL"/>
        </w:rPr>
      </w:pPr>
      <w:r w:rsidRPr="00942606">
        <w:rPr>
          <w:rFonts w:ascii="Verdana" w:hAnsi="Verdana"/>
          <w:sz w:val="22"/>
          <w:szCs w:val="22"/>
          <w:lang w:val="pl-PL"/>
        </w:rPr>
        <w:t>Oświadczam/y</w:t>
      </w:r>
      <w:r w:rsidR="008123CC">
        <w:rPr>
          <w:rFonts w:ascii="Verdana" w:hAnsi="Verdana"/>
          <w:sz w:val="22"/>
          <w:szCs w:val="22"/>
          <w:lang w:val="pl-PL"/>
        </w:rPr>
        <w:t>*</w:t>
      </w:r>
      <w:r w:rsidRPr="00942606">
        <w:rPr>
          <w:rFonts w:ascii="Verdana" w:hAnsi="Verdana"/>
          <w:sz w:val="22"/>
          <w:szCs w:val="22"/>
          <w:lang w:val="pl-PL"/>
        </w:rPr>
        <w:t xml:space="preserve"> że:</w:t>
      </w:r>
    </w:p>
    <w:p w14:paraId="40B680C1" w14:textId="0478E386" w:rsidR="00942606" w:rsidRPr="00942606" w:rsidRDefault="00942606" w:rsidP="00942606">
      <w:pPr>
        <w:keepLines/>
        <w:rPr>
          <w:rFonts w:ascii="Verdana" w:hAnsi="Verdana"/>
          <w:sz w:val="22"/>
          <w:szCs w:val="22"/>
          <w:lang w:val="pl-PL"/>
        </w:rPr>
      </w:pPr>
      <w:r w:rsidRPr="00942606">
        <w:rPr>
          <w:rFonts w:ascii="Verdana" w:hAnsi="Verdana"/>
          <w:sz w:val="22"/>
          <w:szCs w:val="22"/>
          <w:lang w:val="pl-PL"/>
        </w:rPr>
        <w:t xml:space="preserve">poz.  ………. wykazu stanowi zdolność techniczną lub zawodową </w:t>
      </w:r>
      <w:r w:rsidR="00AA7D26">
        <w:rPr>
          <w:rFonts w:ascii="Verdana" w:hAnsi="Verdana"/>
          <w:sz w:val="22"/>
          <w:szCs w:val="22"/>
          <w:lang w:val="pl-PL"/>
        </w:rPr>
        <w:t>w</w:t>
      </w:r>
      <w:r w:rsidRPr="00942606">
        <w:rPr>
          <w:rFonts w:ascii="Verdana" w:hAnsi="Verdana"/>
          <w:sz w:val="22"/>
          <w:szCs w:val="22"/>
          <w:lang w:val="pl-PL"/>
        </w:rPr>
        <w:t>ykonawcy składającego ofertę,</w:t>
      </w:r>
    </w:p>
    <w:p w14:paraId="347630F9" w14:textId="3F08C6AD" w:rsidR="00942606" w:rsidRPr="00942606" w:rsidRDefault="00942606" w:rsidP="00942606">
      <w:pPr>
        <w:keepLines/>
        <w:spacing w:after="120"/>
        <w:rPr>
          <w:rFonts w:ascii="Verdana" w:hAnsi="Verdana"/>
          <w:sz w:val="22"/>
          <w:szCs w:val="22"/>
          <w:lang w:val="pl-PL"/>
        </w:rPr>
      </w:pPr>
      <w:r w:rsidRPr="00942606">
        <w:rPr>
          <w:rFonts w:ascii="Verdana" w:hAnsi="Verdana"/>
          <w:sz w:val="22"/>
          <w:szCs w:val="22"/>
          <w:lang w:val="pl-PL"/>
        </w:rPr>
        <w:t>poz. ………. wykazu jest zdolnością techniczną lub zawodową oddaną do dyspozycji przez inny/inne</w:t>
      </w:r>
      <w:r w:rsidR="008123CC">
        <w:rPr>
          <w:rFonts w:ascii="Verdana" w:hAnsi="Verdana"/>
          <w:sz w:val="22"/>
          <w:szCs w:val="22"/>
          <w:lang w:val="pl-PL"/>
        </w:rPr>
        <w:t>*</w:t>
      </w:r>
      <w:r w:rsidRPr="00942606">
        <w:rPr>
          <w:rFonts w:ascii="Verdana" w:hAnsi="Verdana"/>
          <w:sz w:val="22"/>
          <w:szCs w:val="22"/>
          <w:lang w:val="pl-PL"/>
        </w:rPr>
        <w:t xml:space="preserve"> podmiot/y</w:t>
      </w:r>
      <w:r w:rsidR="008123CC">
        <w:rPr>
          <w:rFonts w:ascii="Verdana" w:hAnsi="Verdana"/>
          <w:sz w:val="22"/>
          <w:szCs w:val="22"/>
          <w:lang w:val="pl-PL"/>
        </w:rPr>
        <w:t>*</w:t>
      </w:r>
      <w:r w:rsidRPr="00942606">
        <w:rPr>
          <w:rFonts w:ascii="Verdana" w:hAnsi="Verdana"/>
          <w:sz w:val="22"/>
          <w:szCs w:val="22"/>
          <w:lang w:val="pl-PL"/>
        </w:rPr>
        <w:t>.</w:t>
      </w:r>
    </w:p>
    <w:p w14:paraId="4FA76315" w14:textId="77777777" w:rsidR="00C77ABE" w:rsidRPr="00933163" w:rsidRDefault="00C77ABE" w:rsidP="008123CC">
      <w:pPr>
        <w:spacing w:line="360" w:lineRule="auto"/>
        <w:jc w:val="both"/>
        <w:rPr>
          <w:rFonts w:ascii="Verdana" w:hAnsi="Verdana" w:cs="Times New Roman"/>
          <w:i/>
          <w:iCs/>
          <w:lang w:val="pl-PL"/>
        </w:rPr>
      </w:pPr>
    </w:p>
    <w:p w14:paraId="4C29DFA0" w14:textId="0C37B1A9" w:rsidR="008123CC" w:rsidRPr="00C77ABE" w:rsidRDefault="008123CC" w:rsidP="008123CC">
      <w:pPr>
        <w:spacing w:line="360" w:lineRule="auto"/>
        <w:jc w:val="both"/>
        <w:rPr>
          <w:rFonts w:ascii="Verdana" w:hAnsi="Verdana" w:cs="Times New Roman"/>
          <w:i/>
          <w:iCs/>
          <w:sz w:val="20"/>
          <w:szCs w:val="20"/>
        </w:rPr>
      </w:pPr>
      <w:r w:rsidRPr="00C77ABE">
        <w:rPr>
          <w:rFonts w:ascii="Verdana" w:hAnsi="Verdana" w:cs="Times New Roman"/>
          <w:i/>
          <w:iCs/>
          <w:sz w:val="20"/>
          <w:szCs w:val="20"/>
        </w:rPr>
        <w:t>* niepotrzebne skreślić</w:t>
      </w:r>
    </w:p>
    <w:p w14:paraId="0D47F1D4" w14:textId="5B71E519" w:rsidR="0078330E" w:rsidRPr="00942606" w:rsidRDefault="0078330E" w:rsidP="008123CC">
      <w:pPr>
        <w:pStyle w:val="Default"/>
        <w:ind w:left="360"/>
        <w:jc w:val="both"/>
        <w:rPr>
          <w:rFonts w:ascii="Verdana" w:hAnsi="Verdana" w:cs="Calibri"/>
          <w:color w:val="auto"/>
          <w:sz w:val="22"/>
          <w:szCs w:val="22"/>
        </w:rPr>
      </w:pPr>
    </w:p>
    <w:sectPr w:rsidR="0078330E" w:rsidRPr="00942606" w:rsidSect="00A27FAA">
      <w:footerReference w:type="default" r:id="rId8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AC91AF" w14:textId="77777777" w:rsidR="00A50AE8" w:rsidRDefault="00A50AE8" w:rsidP="00E36944">
      <w:r>
        <w:separator/>
      </w:r>
    </w:p>
  </w:endnote>
  <w:endnote w:type="continuationSeparator" w:id="0">
    <w:p w14:paraId="327AED66" w14:textId="77777777" w:rsidR="00A50AE8" w:rsidRDefault="00A50AE8" w:rsidP="00E369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dale Sans UI">
    <w:altName w:val="Calibri"/>
    <w:charset w:val="EE"/>
    <w:family w:val="auto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894D75" w14:textId="77777777" w:rsidR="00942606" w:rsidRDefault="00942606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lang w:val="pl-PL"/>
      </w:rPr>
      <w:t>2</w:t>
    </w:r>
    <w:r>
      <w:fldChar w:fldCharType="end"/>
    </w:r>
  </w:p>
  <w:p w14:paraId="476D7B43" w14:textId="77777777" w:rsidR="00942606" w:rsidRDefault="0094260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057DA7" w14:textId="77777777" w:rsidR="00A50AE8" w:rsidRDefault="00A50AE8" w:rsidP="00E36944">
      <w:r>
        <w:separator/>
      </w:r>
    </w:p>
  </w:footnote>
  <w:footnote w:type="continuationSeparator" w:id="0">
    <w:p w14:paraId="2D00FF5E" w14:textId="77777777" w:rsidR="00A50AE8" w:rsidRDefault="00A50AE8" w:rsidP="00E369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C"/>
    <w:multiLevelType w:val="multilevel"/>
    <w:tmpl w:val="FCA00ED2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</w:lvl>
  </w:abstractNum>
  <w:abstractNum w:abstractNumId="2" w15:restartNumberingAfterBreak="0">
    <w:nsid w:val="0000000D"/>
    <w:multiLevelType w:val="multilevel"/>
    <w:tmpl w:val="0000000D"/>
    <w:name w:val="WW8Num13"/>
    <w:lvl w:ilvl="0">
      <w:start w:val="8"/>
      <w:numFmt w:val="decimal"/>
      <w:lvlText w:val="%1."/>
      <w:lvlJc w:val="left"/>
      <w:pPr>
        <w:tabs>
          <w:tab w:val="num" w:pos="72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E"/>
    <w:multiLevelType w:val="multilevel"/>
    <w:tmpl w:val="42CAAF42"/>
    <w:name w:val="WW8Num14"/>
    <w:lvl w:ilvl="0">
      <w:start w:val="1"/>
      <w:numFmt w:val="decimal"/>
      <w:lvlText w:val="%1)"/>
      <w:lvlJc w:val="left"/>
      <w:pPr>
        <w:tabs>
          <w:tab w:val="num" w:pos="720"/>
        </w:tabs>
        <w:ind w:left="0" w:firstLine="0"/>
      </w:pPr>
      <w:rPr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0" w:firstLine="0"/>
      </w:pPr>
      <w:rPr>
        <w:vertAlign w:val="baseline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0" w:firstLine="0"/>
      </w:pPr>
      <w:rPr>
        <w:vertAlign w:val="baseline"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0" w:firstLine="0"/>
      </w:pPr>
      <w:rPr>
        <w:vertAlign w:val="baseline"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0" w:firstLine="0"/>
      </w:pPr>
    </w:lvl>
  </w:abstractNum>
  <w:abstractNum w:abstractNumId="4" w15:restartNumberingAfterBreak="0">
    <w:nsid w:val="00000014"/>
    <w:multiLevelType w:val="multilevel"/>
    <w:tmpl w:val="00000014"/>
    <w:name w:val="WW8Num20"/>
    <w:lvl w:ilvl="0">
      <w:start w:val="3"/>
      <w:numFmt w:val="decimal"/>
      <w:lvlText w:val="%1."/>
      <w:lvlJc w:val="left"/>
      <w:pPr>
        <w:tabs>
          <w:tab w:val="num" w:pos="72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</w:lvl>
  </w:abstractNum>
  <w:abstractNum w:abstractNumId="5" w15:restartNumberingAfterBreak="0">
    <w:nsid w:val="00000019"/>
    <w:multiLevelType w:val="multilevel"/>
    <w:tmpl w:val="00000019"/>
    <w:name w:val="WW8Num25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1A"/>
    <w:multiLevelType w:val="multilevel"/>
    <w:tmpl w:val="0000001A"/>
    <w:name w:val="WW8Num2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7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7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7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7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7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7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7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7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1B"/>
    <w:multiLevelType w:val="multilevel"/>
    <w:tmpl w:val="0000001B"/>
    <w:name w:val="WW8Num2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31"/>
    <w:multiLevelType w:val="multilevel"/>
    <w:tmpl w:val="00000031"/>
    <w:name w:val="WW8Num49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9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9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9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9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9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9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9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00042"/>
    <w:multiLevelType w:val="multilevel"/>
    <w:tmpl w:val="00000042"/>
    <w:name w:val="WW8Num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2094E3A"/>
    <w:multiLevelType w:val="hybridMultilevel"/>
    <w:tmpl w:val="727C664C"/>
    <w:lvl w:ilvl="0" w:tplc="0E2C2CB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EA86CAE"/>
    <w:multiLevelType w:val="hybridMultilevel"/>
    <w:tmpl w:val="4B68590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08B69A3"/>
    <w:multiLevelType w:val="hybridMultilevel"/>
    <w:tmpl w:val="E27AE1B0"/>
    <w:name w:val="WW8Num20222"/>
    <w:lvl w:ilvl="0" w:tplc="4F7EF5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77C302F"/>
    <w:multiLevelType w:val="multilevel"/>
    <w:tmpl w:val="75269CD6"/>
    <w:name w:val="WW8Num202"/>
    <w:lvl w:ilvl="0">
      <w:start w:val="3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3">
      <w:start w:val="2"/>
      <w:numFmt w:val="decimal"/>
      <w:lvlText w:val="%4."/>
      <w:lvlJc w:val="left"/>
      <w:pPr>
        <w:tabs>
          <w:tab w:val="num" w:pos="1800"/>
        </w:tabs>
        <w:ind w:left="0" w:firstLine="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  <w:rPr>
        <w:rFonts w:hint="default"/>
      </w:rPr>
    </w:lvl>
  </w:abstractNum>
  <w:abstractNum w:abstractNumId="14" w15:restartNumberingAfterBreak="0">
    <w:nsid w:val="18DB35EB"/>
    <w:multiLevelType w:val="multilevel"/>
    <w:tmpl w:val="0D48BD86"/>
    <w:name w:val="WW8Num273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5" w15:restartNumberingAfterBreak="0">
    <w:nsid w:val="19FC053A"/>
    <w:multiLevelType w:val="hybridMultilevel"/>
    <w:tmpl w:val="87FA11E4"/>
    <w:lvl w:ilvl="0" w:tplc="4608170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1C7F5D18"/>
    <w:multiLevelType w:val="hybridMultilevel"/>
    <w:tmpl w:val="181C6772"/>
    <w:lvl w:ilvl="0" w:tplc="D7988F5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 w:tplc="EC76F928">
      <w:start w:val="1"/>
      <w:numFmt w:val="lowerLetter"/>
      <w:lvlText w:val="%2)"/>
      <w:lvlJc w:val="left"/>
      <w:pPr>
        <w:ind w:left="633" w:hanging="360"/>
      </w:pPr>
      <w:rPr>
        <w:b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1EB36663"/>
    <w:multiLevelType w:val="hybridMultilevel"/>
    <w:tmpl w:val="5DC82F52"/>
    <w:lvl w:ilvl="0" w:tplc="A3AEB8F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200D40B7"/>
    <w:multiLevelType w:val="hybridMultilevel"/>
    <w:tmpl w:val="14E28440"/>
    <w:lvl w:ilvl="0" w:tplc="2A44C2F8">
      <w:start w:val="1"/>
      <w:numFmt w:val="lowerLetter"/>
      <w:lvlText w:val="%1)"/>
      <w:lvlJc w:val="center"/>
      <w:pPr>
        <w:ind w:left="720" w:hanging="360"/>
      </w:pPr>
      <w:rPr>
        <w:rFonts w:hint="default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0C26FA7"/>
    <w:multiLevelType w:val="hybridMultilevel"/>
    <w:tmpl w:val="8DAED31A"/>
    <w:lvl w:ilvl="0" w:tplc="0DEC5850">
      <w:start w:val="1"/>
      <w:numFmt w:val="lowerLetter"/>
      <w:lvlText w:val="%1)"/>
      <w:lvlJc w:val="left"/>
      <w:pPr>
        <w:ind w:left="928" w:hanging="360"/>
      </w:pPr>
      <w:rPr>
        <w:rFonts w:hint="default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0" w15:restartNumberingAfterBreak="0">
    <w:nsid w:val="2309429A"/>
    <w:multiLevelType w:val="hybridMultilevel"/>
    <w:tmpl w:val="29807970"/>
    <w:lvl w:ilvl="0" w:tplc="7778D88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2F021D7E"/>
    <w:multiLevelType w:val="hybridMultilevel"/>
    <w:tmpl w:val="D39C8444"/>
    <w:lvl w:ilvl="0" w:tplc="B3DED910">
      <w:start w:val="1"/>
      <w:numFmt w:val="lowerLetter"/>
      <w:lvlText w:val="%1)"/>
      <w:lvlJc w:val="left"/>
      <w:pPr>
        <w:ind w:left="1004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 w15:restartNumberingAfterBreak="0">
    <w:nsid w:val="2F40759A"/>
    <w:multiLevelType w:val="hybridMultilevel"/>
    <w:tmpl w:val="AA68D368"/>
    <w:lvl w:ilvl="0" w:tplc="F1CEF84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0CF252B"/>
    <w:multiLevelType w:val="hybridMultilevel"/>
    <w:tmpl w:val="3E247036"/>
    <w:lvl w:ilvl="0" w:tplc="4F7EF51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31E854C6"/>
    <w:multiLevelType w:val="hybridMultilevel"/>
    <w:tmpl w:val="4E68699A"/>
    <w:lvl w:ilvl="0" w:tplc="3FFE715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32D436AD"/>
    <w:multiLevelType w:val="hybridMultilevel"/>
    <w:tmpl w:val="B7FA9636"/>
    <w:lvl w:ilvl="0" w:tplc="D288391E">
      <w:start w:val="1"/>
      <w:numFmt w:val="lowerLetter"/>
      <w:lvlText w:val="%1)"/>
      <w:lvlJc w:val="center"/>
      <w:pPr>
        <w:ind w:left="159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10" w:hanging="360"/>
      </w:pPr>
    </w:lvl>
    <w:lvl w:ilvl="2" w:tplc="0415001B" w:tentative="1">
      <w:start w:val="1"/>
      <w:numFmt w:val="lowerRoman"/>
      <w:lvlText w:val="%3."/>
      <w:lvlJc w:val="right"/>
      <w:pPr>
        <w:ind w:left="3030" w:hanging="180"/>
      </w:pPr>
    </w:lvl>
    <w:lvl w:ilvl="3" w:tplc="0415000F" w:tentative="1">
      <w:start w:val="1"/>
      <w:numFmt w:val="decimal"/>
      <w:lvlText w:val="%4."/>
      <w:lvlJc w:val="left"/>
      <w:pPr>
        <w:ind w:left="3750" w:hanging="360"/>
      </w:pPr>
    </w:lvl>
    <w:lvl w:ilvl="4" w:tplc="04150019" w:tentative="1">
      <w:start w:val="1"/>
      <w:numFmt w:val="lowerLetter"/>
      <w:lvlText w:val="%5."/>
      <w:lvlJc w:val="left"/>
      <w:pPr>
        <w:ind w:left="4470" w:hanging="360"/>
      </w:pPr>
    </w:lvl>
    <w:lvl w:ilvl="5" w:tplc="0415001B" w:tentative="1">
      <w:start w:val="1"/>
      <w:numFmt w:val="lowerRoman"/>
      <w:lvlText w:val="%6."/>
      <w:lvlJc w:val="right"/>
      <w:pPr>
        <w:ind w:left="5190" w:hanging="180"/>
      </w:pPr>
    </w:lvl>
    <w:lvl w:ilvl="6" w:tplc="0415000F" w:tentative="1">
      <w:start w:val="1"/>
      <w:numFmt w:val="decimal"/>
      <w:lvlText w:val="%7."/>
      <w:lvlJc w:val="left"/>
      <w:pPr>
        <w:ind w:left="5910" w:hanging="360"/>
      </w:pPr>
    </w:lvl>
    <w:lvl w:ilvl="7" w:tplc="04150019" w:tentative="1">
      <w:start w:val="1"/>
      <w:numFmt w:val="lowerLetter"/>
      <w:lvlText w:val="%8."/>
      <w:lvlJc w:val="left"/>
      <w:pPr>
        <w:ind w:left="6630" w:hanging="360"/>
      </w:pPr>
    </w:lvl>
    <w:lvl w:ilvl="8" w:tplc="0415001B" w:tentative="1">
      <w:start w:val="1"/>
      <w:numFmt w:val="lowerRoman"/>
      <w:lvlText w:val="%9."/>
      <w:lvlJc w:val="right"/>
      <w:pPr>
        <w:ind w:left="7350" w:hanging="180"/>
      </w:pPr>
    </w:lvl>
  </w:abstractNum>
  <w:abstractNum w:abstractNumId="26" w15:restartNumberingAfterBreak="0">
    <w:nsid w:val="34986442"/>
    <w:multiLevelType w:val="multilevel"/>
    <w:tmpl w:val="ED4C2CC8"/>
    <w:name w:val="WW8Num27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7" w15:restartNumberingAfterBreak="0">
    <w:nsid w:val="379101E1"/>
    <w:multiLevelType w:val="hybridMultilevel"/>
    <w:tmpl w:val="745A3C2C"/>
    <w:lvl w:ilvl="0" w:tplc="E7D6A89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3073348"/>
    <w:multiLevelType w:val="hybridMultilevel"/>
    <w:tmpl w:val="B7FA9636"/>
    <w:lvl w:ilvl="0" w:tplc="D288391E">
      <w:start w:val="1"/>
      <w:numFmt w:val="lowerLetter"/>
      <w:lvlText w:val="%1)"/>
      <w:lvlJc w:val="center"/>
      <w:pPr>
        <w:ind w:left="159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10" w:hanging="360"/>
      </w:pPr>
    </w:lvl>
    <w:lvl w:ilvl="2" w:tplc="0415001B" w:tentative="1">
      <w:start w:val="1"/>
      <w:numFmt w:val="lowerRoman"/>
      <w:lvlText w:val="%3."/>
      <w:lvlJc w:val="right"/>
      <w:pPr>
        <w:ind w:left="3030" w:hanging="180"/>
      </w:pPr>
    </w:lvl>
    <w:lvl w:ilvl="3" w:tplc="0415000F" w:tentative="1">
      <w:start w:val="1"/>
      <w:numFmt w:val="decimal"/>
      <w:lvlText w:val="%4."/>
      <w:lvlJc w:val="left"/>
      <w:pPr>
        <w:ind w:left="3750" w:hanging="360"/>
      </w:pPr>
    </w:lvl>
    <w:lvl w:ilvl="4" w:tplc="04150019" w:tentative="1">
      <w:start w:val="1"/>
      <w:numFmt w:val="lowerLetter"/>
      <w:lvlText w:val="%5."/>
      <w:lvlJc w:val="left"/>
      <w:pPr>
        <w:ind w:left="4470" w:hanging="360"/>
      </w:pPr>
    </w:lvl>
    <w:lvl w:ilvl="5" w:tplc="0415001B" w:tentative="1">
      <w:start w:val="1"/>
      <w:numFmt w:val="lowerRoman"/>
      <w:lvlText w:val="%6."/>
      <w:lvlJc w:val="right"/>
      <w:pPr>
        <w:ind w:left="5190" w:hanging="180"/>
      </w:pPr>
    </w:lvl>
    <w:lvl w:ilvl="6" w:tplc="0415000F" w:tentative="1">
      <w:start w:val="1"/>
      <w:numFmt w:val="decimal"/>
      <w:lvlText w:val="%7."/>
      <w:lvlJc w:val="left"/>
      <w:pPr>
        <w:ind w:left="5910" w:hanging="360"/>
      </w:pPr>
    </w:lvl>
    <w:lvl w:ilvl="7" w:tplc="04150019" w:tentative="1">
      <w:start w:val="1"/>
      <w:numFmt w:val="lowerLetter"/>
      <w:lvlText w:val="%8."/>
      <w:lvlJc w:val="left"/>
      <w:pPr>
        <w:ind w:left="6630" w:hanging="360"/>
      </w:pPr>
    </w:lvl>
    <w:lvl w:ilvl="8" w:tplc="0415001B" w:tentative="1">
      <w:start w:val="1"/>
      <w:numFmt w:val="lowerRoman"/>
      <w:lvlText w:val="%9."/>
      <w:lvlJc w:val="right"/>
      <w:pPr>
        <w:ind w:left="7350" w:hanging="180"/>
      </w:pPr>
    </w:lvl>
  </w:abstractNum>
  <w:abstractNum w:abstractNumId="29" w15:restartNumberingAfterBreak="0">
    <w:nsid w:val="45824671"/>
    <w:multiLevelType w:val="hybridMultilevel"/>
    <w:tmpl w:val="FDECF976"/>
    <w:lvl w:ilvl="0" w:tplc="7E3419F4"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7607DEF"/>
    <w:multiLevelType w:val="hybridMultilevel"/>
    <w:tmpl w:val="B97EA822"/>
    <w:lvl w:ilvl="0" w:tplc="D288391E">
      <w:start w:val="1"/>
      <w:numFmt w:val="lowerLetter"/>
      <w:lvlText w:val="%1)"/>
      <w:lvlJc w:val="center"/>
      <w:pPr>
        <w:ind w:left="123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50" w:hanging="360"/>
      </w:pPr>
    </w:lvl>
    <w:lvl w:ilvl="2" w:tplc="0415001B" w:tentative="1">
      <w:start w:val="1"/>
      <w:numFmt w:val="lowerRoman"/>
      <w:lvlText w:val="%3."/>
      <w:lvlJc w:val="right"/>
      <w:pPr>
        <w:ind w:left="2670" w:hanging="180"/>
      </w:pPr>
    </w:lvl>
    <w:lvl w:ilvl="3" w:tplc="0415000F" w:tentative="1">
      <w:start w:val="1"/>
      <w:numFmt w:val="decimal"/>
      <w:lvlText w:val="%4."/>
      <w:lvlJc w:val="left"/>
      <w:pPr>
        <w:ind w:left="3390" w:hanging="360"/>
      </w:pPr>
    </w:lvl>
    <w:lvl w:ilvl="4" w:tplc="04150019" w:tentative="1">
      <w:start w:val="1"/>
      <w:numFmt w:val="lowerLetter"/>
      <w:lvlText w:val="%5."/>
      <w:lvlJc w:val="left"/>
      <w:pPr>
        <w:ind w:left="4110" w:hanging="360"/>
      </w:pPr>
    </w:lvl>
    <w:lvl w:ilvl="5" w:tplc="0415001B" w:tentative="1">
      <w:start w:val="1"/>
      <w:numFmt w:val="lowerRoman"/>
      <w:lvlText w:val="%6."/>
      <w:lvlJc w:val="right"/>
      <w:pPr>
        <w:ind w:left="4830" w:hanging="180"/>
      </w:pPr>
    </w:lvl>
    <w:lvl w:ilvl="6" w:tplc="0415000F" w:tentative="1">
      <w:start w:val="1"/>
      <w:numFmt w:val="decimal"/>
      <w:lvlText w:val="%7."/>
      <w:lvlJc w:val="left"/>
      <w:pPr>
        <w:ind w:left="5550" w:hanging="360"/>
      </w:pPr>
    </w:lvl>
    <w:lvl w:ilvl="7" w:tplc="04150019" w:tentative="1">
      <w:start w:val="1"/>
      <w:numFmt w:val="lowerLetter"/>
      <w:lvlText w:val="%8."/>
      <w:lvlJc w:val="left"/>
      <w:pPr>
        <w:ind w:left="6270" w:hanging="360"/>
      </w:pPr>
    </w:lvl>
    <w:lvl w:ilvl="8" w:tplc="0415001B" w:tentative="1">
      <w:start w:val="1"/>
      <w:numFmt w:val="lowerRoman"/>
      <w:lvlText w:val="%9."/>
      <w:lvlJc w:val="right"/>
      <w:pPr>
        <w:ind w:left="6990" w:hanging="180"/>
      </w:pPr>
    </w:lvl>
  </w:abstractNum>
  <w:abstractNum w:abstractNumId="31" w15:restartNumberingAfterBreak="0">
    <w:nsid w:val="48331373"/>
    <w:multiLevelType w:val="hybridMultilevel"/>
    <w:tmpl w:val="DDCECB24"/>
    <w:lvl w:ilvl="0" w:tplc="0CCC683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5C573061"/>
    <w:multiLevelType w:val="hybridMultilevel"/>
    <w:tmpl w:val="48EAB82C"/>
    <w:lvl w:ilvl="0" w:tplc="D288391E">
      <w:start w:val="1"/>
      <w:numFmt w:val="lowerLetter"/>
      <w:lvlText w:val="%1)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F440506"/>
    <w:multiLevelType w:val="hybridMultilevel"/>
    <w:tmpl w:val="B9E06634"/>
    <w:lvl w:ilvl="0" w:tplc="F4BEE2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FCF44F7"/>
    <w:multiLevelType w:val="hybridMultilevel"/>
    <w:tmpl w:val="13A4F9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2702F78"/>
    <w:multiLevelType w:val="hybridMultilevel"/>
    <w:tmpl w:val="CA52485E"/>
    <w:lvl w:ilvl="0" w:tplc="87B47C20">
      <w:start w:val="1"/>
      <w:numFmt w:val="decimal"/>
      <w:lvlText w:val="%1)"/>
      <w:lvlJc w:val="left"/>
      <w:pPr>
        <w:ind w:left="1080" w:hanging="360"/>
      </w:pPr>
      <w:rPr>
        <w:rFonts w:eastAsia="Lucida Sans Unicode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9266E39A">
      <w:start w:val="1"/>
      <w:numFmt w:val="decimal"/>
      <w:lvlText w:val="%7)"/>
      <w:lvlJc w:val="left"/>
      <w:pPr>
        <w:ind w:left="5400" w:hanging="360"/>
      </w:pPr>
      <w:rPr>
        <w:rFonts w:ascii="Calibri" w:eastAsia="Lucida Sans Unicode" w:hAnsi="Calibri" w:cs="Calibri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56A636F"/>
    <w:multiLevelType w:val="hybridMultilevel"/>
    <w:tmpl w:val="DEB6A95C"/>
    <w:name w:val="WW8Num2022"/>
    <w:lvl w:ilvl="0" w:tplc="C0306D44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5E41C1A"/>
    <w:multiLevelType w:val="hybridMultilevel"/>
    <w:tmpl w:val="77CC2E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70153DC"/>
    <w:multiLevelType w:val="singleLevel"/>
    <w:tmpl w:val="EF78895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9" w15:restartNumberingAfterBreak="0">
    <w:nsid w:val="67127026"/>
    <w:multiLevelType w:val="hybridMultilevel"/>
    <w:tmpl w:val="79F40A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75A2DA9"/>
    <w:multiLevelType w:val="hybridMultilevel"/>
    <w:tmpl w:val="FFE8232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C26401D"/>
    <w:multiLevelType w:val="multilevel"/>
    <w:tmpl w:val="94D435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410" w:hanging="5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61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8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37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240" w:hanging="1800"/>
      </w:pPr>
      <w:rPr>
        <w:rFonts w:hint="default"/>
      </w:rPr>
    </w:lvl>
  </w:abstractNum>
  <w:abstractNum w:abstractNumId="42" w15:restartNumberingAfterBreak="0">
    <w:nsid w:val="705D7A65"/>
    <w:multiLevelType w:val="hybridMultilevel"/>
    <w:tmpl w:val="D3F60132"/>
    <w:lvl w:ilvl="0" w:tplc="5C20A6BE">
      <w:start w:val="1"/>
      <w:numFmt w:val="lowerLetter"/>
      <w:lvlText w:val="%1)"/>
      <w:lvlJc w:val="center"/>
      <w:pPr>
        <w:ind w:left="928" w:hanging="360"/>
      </w:pPr>
      <w:rPr>
        <w:rFonts w:hint="default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0693F09"/>
    <w:multiLevelType w:val="hybridMultilevel"/>
    <w:tmpl w:val="E8CA1616"/>
    <w:lvl w:ilvl="0" w:tplc="8226492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3F66FA1"/>
    <w:multiLevelType w:val="multilevel"/>
    <w:tmpl w:val="D518A93A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0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5" w15:restartNumberingAfterBreak="0">
    <w:nsid w:val="784116AA"/>
    <w:multiLevelType w:val="multilevel"/>
    <w:tmpl w:val="C99E4BBC"/>
    <w:name w:val="WW8Num27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46" w15:restartNumberingAfterBreak="0">
    <w:nsid w:val="7B1110BF"/>
    <w:multiLevelType w:val="hybridMultilevel"/>
    <w:tmpl w:val="7AEE98DC"/>
    <w:lvl w:ilvl="0" w:tplc="291EC0E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 w15:restartNumberingAfterBreak="0">
    <w:nsid w:val="7C8C5CFE"/>
    <w:multiLevelType w:val="hybridMultilevel"/>
    <w:tmpl w:val="83909334"/>
    <w:lvl w:ilvl="0" w:tplc="D8F61682">
      <w:start w:val="5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59065165">
    <w:abstractNumId w:val="1"/>
  </w:num>
  <w:num w:numId="2" w16cid:durableId="1760328091">
    <w:abstractNumId w:val="2"/>
  </w:num>
  <w:num w:numId="3" w16cid:durableId="2061858526">
    <w:abstractNumId w:val="3"/>
  </w:num>
  <w:num w:numId="4" w16cid:durableId="1726030652">
    <w:abstractNumId w:val="5"/>
  </w:num>
  <w:num w:numId="5" w16cid:durableId="1777867359">
    <w:abstractNumId w:val="6"/>
  </w:num>
  <w:num w:numId="6" w16cid:durableId="1451247246">
    <w:abstractNumId w:val="7"/>
  </w:num>
  <w:num w:numId="7" w16cid:durableId="1775441010">
    <w:abstractNumId w:val="8"/>
  </w:num>
  <w:num w:numId="8" w16cid:durableId="515731257">
    <w:abstractNumId w:val="38"/>
  </w:num>
  <w:num w:numId="9" w16cid:durableId="862282504">
    <w:abstractNumId w:val="41"/>
  </w:num>
  <w:num w:numId="10" w16cid:durableId="1774664729">
    <w:abstractNumId w:val="11"/>
  </w:num>
  <w:num w:numId="11" w16cid:durableId="1043553589">
    <w:abstractNumId w:val="44"/>
  </w:num>
  <w:num w:numId="12" w16cid:durableId="292517953">
    <w:abstractNumId w:val="47"/>
  </w:num>
  <w:num w:numId="13" w16cid:durableId="622731193">
    <w:abstractNumId w:val="42"/>
  </w:num>
  <w:num w:numId="14" w16cid:durableId="639961985">
    <w:abstractNumId w:val="39"/>
  </w:num>
  <w:num w:numId="15" w16cid:durableId="314646775">
    <w:abstractNumId w:val="34"/>
  </w:num>
  <w:num w:numId="16" w16cid:durableId="1548688486">
    <w:abstractNumId w:val="43"/>
  </w:num>
  <w:num w:numId="17" w16cid:durableId="669601426">
    <w:abstractNumId w:val="18"/>
  </w:num>
  <w:num w:numId="18" w16cid:durableId="148905337">
    <w:abstractNumId w:val="23"/>
  </w:num>
  <w:num w:numId="19" w16cid:durableId="1333142660">
    <w:abstractNumId w:val="27"/>
  </w:num>
  <w:num w:numId="20" w16cid:durableId="362367272">
    <w:abstractNumId w:val="30"/>
  </w:num>
  <w:num w:numId="21" w16cid:durableId="1043483556">
    <w:abstractNumId w:val="25"/>
  </w:num>
  <w:num w:numId="22" w16cid:durableId="662855317">
    <w:abstractNumId w:val="28"/>
  </w:num>
  <w:num w:numId="23" w16cid:durableId="1222016978">
    <w:abstractNumId w:val="32"/>
  </w:num>
  <w:num w:numId="24" w16cid:durableId="44761658">
    <w:abstractNumId w:val="33"/>
  </w:num>
  <w:num w:numId="25" w16cid:durableId="55485299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950772045">
    <w:abstractNumId w:val="19"/>
  </w:num>
  <w:num w:numId="27" w16cid:durableId="995064931">
    <w:abstractNumId w:val="10"/>
  </w:num>
  <w:num w:numId="28" w16cid:durableId="1145585450">
    <w:abstractNumId w:val="15"/>
  </w:num>
  <w:num w:numId="29" w16cid:durableId="29838656">
    <w:abstractNumId w:val="46"/>
  </w:num>
  <w:num w:numId="30" w16cid:durableId="1124689004">
    <w:abstractNumId w:val="40"/>
  </w:num>
  <w:num w:numId="31" w16cid:durableId="1345203307">
    <w:abstractNumId w:val="31"/>
  </w:num>
  <w:num w:numId="32" w16cid:durableId="1137458336">
    <w:abstractNumId w:val="35"/>
  </w:num>
  <w:num w:numId="33" w16cid:durableId="146632803">
    <w:abstractNumId w:val="22"/>
  </w:num>
  <w:num w:numId="34" w16cid:durableId="1700667190">
    <w:abstractNumId w:val="17"/>
  </w:num>
  <w:num w:numId="35" w16cid:durableId="85461127">
    <w:abstractNumId w:val="24"/>
  </w:num>
  <w:num w:numId="36" w16cid:durableId="1436367021">
    <w:abstractNumId w:val="37"/>
  </w:num>
  <w:num w:numId="37" w16cid:durableId="14231444">
    <w:abstractNumId w:val="20"/>
  </w:num>
  <w:num w:numId="38" w16cid:durableId="517013933">
    <w:abstractNumId w:val="21"/>
  </w:num>
  <w:num w:numId="39" w16cid:durableId="180561059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878851601">
    <w:abstractNumId w:val="29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23F2"/>
    <w:rsid w:val="0000039E"/>
    <w:rsid w:val="000034E5"/>
    <w:rsid w:val="00016B20"/>
    <w:rsid w:val="00016C2D"/>
    <w:rsid w:val="00017C8A"/>
    <w:rsid w:val="00017D90"/>
    <w:rsid w:val="00022470"/>
    <w:rsid w:val="0002314A"/>
    <w:rsid w:val="000261B4"/>
    <w:rsid w:val="000265FA"/>
    <w:rsid w:val="00027A5E"/>
    <w:rsid w:val="0003289C"/>
    <w:rsid w:val="00033A9D"/>
    <w:rsid w:val="0003699B"/>
    <w:rsid w:val="000403DF"/>
    <w:rsid w:val="00046152"/>
    <w:rsid w:val="00047B3B"/>
    <w:rsid w:val="00051A5E"/>
    <w:rsid w:val="00052561"/>
    <w:rsid w:val="00054904"/>
    <w:rsid w:val="0005741D"/>
    <w:rsid w:val="00060EA6"/>
    <w:rsid w:val="00062CAE"/>
    <w:rsid w:val="00074ECA"/>
    <w:rsid w:val="00081746"/>
    <w:rsid w:val="0008286E"/>
    <w:rsid w:val="00082A40"/>
    <w:rsid w:val="00082E67"/>
    <w:rsid w:val="000844B3"/>
    <w:rsid w:val="00087374"/>
    <w:rsid w:val="0009009A"/>
    <w:rsid w:val="000903FC"/>
    <w:rsid w:val="00090AB0"/>
    <w:rsid w:val="00091CA1"/>
    <w:rsid w:val="00097607"/>
    <w:rsid w:val="000A02C6"/>
    <w:rsid w:val="000A1271"/>
    <w:rsid w:val="000A1838"/>
    <w:rsid w:val="000A2AE5"/>
    <w:rsid w:val="000A33BE"/>
    <w:rsid w:val="000A3693"/>
    <w:rsid w:val="000A7309"/>
    <w:rsid w:val="000A7900"/>
    <w:rsid w:val="000B11E1"/>
    <w:rsid w:val="000B33CD"/>
    <w:rsid w:val="000D6958"/>
    <w:rsid w:val="000D7641"/>
    <w:rsid w:val="000E10DF"/>
    <w:rsid w:val="000E20CA"/>
    <w:rsid w:val="000E52DC"/>
    <w:rsid w:val="000E7433"/>
    <w:rsid w:val="000F2133"/>
    <w:rsid w:val="000F50F1"/>
    <w:rsid w:val="000F529D"/>
    <w:rsid w:val="000F750A"/>
    <w:rsid w:val="000F7DEB"/>
    <w:rsid w:val="00105C9E"/>
    <w:rsid w:val="00107A14"/>
    <w:rsid w:val="00107DB9"/>
    <w:rsid w:val="00110DD8"/>
    <w:rsid w:val="00114551"/>
    <w:rsid w:val="00121086"/>
    <w:rsid w:val="00123FA6"/>
    <w:rsid w:val="00131262"/>
    <w:rsid w:val="00136D4A"/>
    <w:rsid w:val="00137D29"/>
    <w:rsid w:val="001433AB"/>
    <w:rsid w:val="001447F4"/>
    <w:rsid w:val="00147D19"/>
    <w:rsid w:val="00150252"/>
    <w:rsid w:val="00153585"/>
    <w:rsid w:val="00163E2D"/>
    <w:rsid w:val="001674F8"/>
    <w:rsid w:val="0017158C"/>
    <w:rsid w:val="00172283"/>
    <w:rsid w:val="001737CF"/>
    <w:rsid w:val="00173C2D"/>
    <w:rsid w:val="0018237F"/>
    <w:rsid w:val="001838EA"/>
    <w:rsid w:val="00187009"/>
    <w:rsid w:val="0019212F"/>
    <w:rsid w:val="001951AF"/>
    <w:rsid w:val="0019697E"/>
    <w:rsid w:val="00197C99"/>
    <w:rsid w:val="001A06AE"/>
    <w:rsid w:val="001A06D7"/>
    <w:rsid w:val="001A76E6"/>
    <w:rsid w:val="001B2E4D"/>
    <w:rsid w:val="001B35E0"/>
    <w:rsid w:val="001B49F7"/>
    <w:rsid w:val="001B7C16"/>
    <w:rsid w:val="001C1692"/>
    <w:rsid w:val="001C408A"/>
    <w:rsid w:val="001C4EB0"/>
    <w:rsid w:val="001D065C"/>
    <w:rsid w:val="001D0F62"/>
    <w:rsid w:val="001D1551"/>
    <w:rsid w:val="001D56C5"/>
    <w:rsid w:val="001D5F9A"/>
    <w:rsid w:val="001D7B63"/>
    <w:rsid w:val="001E0CDA"/>
    <w:rsid w:val="001E5B2C"/>
    <w:rsid w:val="001E704E"/>
    <w:rsid w:val="001E77B7"/>
    <w:rsid w:val="001F148F"/>
    <w:rsid w:val="001F287E"/>
    <w:rsid w:val="001F29B4"/>
    <w:rsid w:val="001F3F8F"/>
    <w:rsid w:val="001F4DFF"/>
    <w:rsid w:val="00203B81"/>
    <w:rsid w:val="00206AE8"/>
    <w:rsid w:val="00207942"/>
    <w:rsid w:val="0021142E"/>
    <w:rsid w:val="00224054"/>
    <w:rsid w:val="00225C2E"/>
    <w:rsid w:val="00226D3D"/>
    <w:rsid w:val="002476E8"/>
    <w:rsid w:val="0025258D"/>
    <w:rsid w:val="00253392"/>
    <w:rsid w:val="002560DD"/>
    <w:rsid w:val="00260FEF"/>
    <w:rsid w:val="00263753"/>
    <w:rsid w:val="0026707F"/>
    <w:rsid w:val="0027737C"/>
    <w:rsid w:val="0028089A"/>
    <w:rsid w:val="00284835"/>
    <w:rsid w:val="00286875"/>
    <w:rsid w:val="00286E31"/>
    <w:rsid w:val="0029014B"/>
    <w:rsid w:val="002917DE"/>
    <w:rsid w:val="002968AF"/>
    <w:rsid w:val="00297B5E"/>
    <w:rsid w:val="002A18AB"/>
    <w:rsid w:val="002B19AA"/>
    <w:rsid w:val="002B75F7"/>
    <w:rsid w:val="002C2C11"/>
    <w:rsid w:val="002C4205"/>
    <w:rsid w:val="002C43D8"/>
    <w:rsid w:val="002C7A45"/>
    <w:rsid w:val="002C7C3A"/>
    <w:rsid w:val="002D6C27"/>
    <w:rsid w:val="002D7F4D"/>
    <w:rsid w:val="002E49AB"/>
    <w:rsid w:val="002F05C8"/>
    <w:rsid w:val="002F10F5"/>
    <w:rsid w:val="002F551C"/>
    <w:rsid w:val="002F6B49"/>
    <w:rsid w:val="003100E1"/>
    <w:rsid w:val="00313BB0"/>
    <w:rsid w:val="00316FE7"/>
    <w:rsid w:val="003208E9"/>
    <w:rsid w:val="00327F91"/>
    <w:rsid w:val="00332DDD"/>
    <w:rsid w:val="00337662"/>
    <w:rsid w:val="00340FD2"/>
    <w:rsid w:val="00342489"/>
    <w:rsid w:val="003442A6"/>
    <w:rsid w:val="003459CB"/>
    <w:rsid w:val="00350D70"/>
    <w:rsid w:val="003550FC"/>
    <w:rsid w:val="00355582"/>
    <w:rsid w:val="00357EDF"/>
    <w:rsid w:val="003608AE"/>
    <w:rsid w:val="0036279F"/>
    <w:rsid w:val="00363EBB"/>
    <w:rsid w:val="00365D25"/>
    <w:rsid w:val="0036612C"/>
    <w:rsid w:val="0037010F"/>
    <w:rsid w:val="00372064"/>
    <w:rsid w:val="00383869"/>
    <w:rsid w:val="00385E80"/>
    <w:rsid w:val="00390383"/>
    <w:rsid w:val="00391189"/>
    <w:rsid w:val="00391416"/>
    <w:rsid w:val="00391B2A"/>
    <w:rsid w:val="00393E01"/>
    <w:rsid w:val="0039502A"/>
    <w:rsid w:val="00395579"/>
    <w:rsid w:val="003A12AB"/>
    <w:rsid w:val="003A51EA"/>
    <w:rsid w:val="003B28D1"/>
    <w:rsid w:val="003B2DB8"/>
    <w:rsid w:val="003B7590"/>
    <w:rsid w:val="003D1309"/>
    <w:rsid w:val="003D753A"/>
    <w:rsid w:val="003E5BE1"/>
    <w:rsid w:val="003F697E"/>
    <w:rsid w:val="00407F19"/>
    <w:rsid w:val="00411B5B"/>
    <w:rsid w:val="004140CE"/>
    <w:rsid w:val="004157BB"/>
    <w:rsid w:val="00421B4F"/>
    <w:rsid w:val="00426302"/>
    <w:rsid w:val="00433AB1"/>
    <w:rsid w:val="00435574"/>
    <w:rsid w:val="00436F6F"/>
    <w:rsid w:val="00442D3F"/>
    <w:rsid w:val="00443334"/>
    <w:rsid w:val="00443716"/>
    <w:rsid w:val="00457570"/>
    <w:rsid w:val="00473089"/>
    <w:rsid w:val="00476B79"/>
    <w:rsid w:val="00482CD6"/>
    <w:rsid w:val="00483F5E"/>
    <w:rsid w:val="00484A6A"/>
    <w:rsid w:val="004911DD"/>
    <w:rsid w:val="00491494"/>
    <w:rsid w:val="00493F7C"/>
    <w:rsid w:val="004945CB"/>
    <w:rsid w:val="00497334"/>
    <w:rsid w:val="0049772D"/>
    <w:rsid w:val="004A49EE"/>
    <w:rsid w:val="004B2D7A"/>
    <w:rsid w:val="004B31B1"/>
    <w:rsid w:val="004D0AE0"/>
    <w:rsid w:val="004D2A62"/>
    <w:rsid w:val="004D34D0"/>
    <w:rsid w:val="004D4DA2"/>
    <w:rsid w:val="004D6B23"/>
    <w:rsid w:val="004E0210"/>
    <w:rsid w:val="004E0639"/>
    <w:rsid w:val="004E1536"/>
    <w:rsid w:val="004E25D3"/>
    <w:rsid w:val="004E35C6"/>
    <w:rsid w:val="004E47AF"/>
    <w:rsid w:val="004F365C"/>
    <w:rsid w:val="004F3B88"/>
    <w:rsid w:val="004F4C57"/>
    <w:rsid w:val="004F7B0E"/>
    <w:rsid w:val="00503591"/>
    <w:rsid w:val="00515889"/>
    <w:rsid w:val="00516B5C"/>
    <w:rsid w:val="00522F87"/>
    <w:rsid w:val="0052314E"/>
    <w:rsid w:val="00527799"/>
    <w:rsid w:val="0053018E"/>
    <w:rsid w:val="0053020A"/>
    <w:rsid w:val="00533C8B"/>
    <w:rsid w:val="00535BB2"/>
    <w:rsid w:val="00535DF6"/>
    <w:rsid w:val="005458B7"/>
    <w:rsid w:val="005467B4"/>
    <w:rsid w:val="0055058A"/>
    <w:rsid w:val="005658A8"/>
    <w:rsid w:val="00567700"/>
    <w:rsid w:val="00570374"/>
    <w:rsid w:val="005716C5"/>
    <w:rsid w:val="005736D1"/>
    <w:rsid w:val="005764CB"/>
    <w:rsid w:val="00582BAB"/>
    <w:rsid w:val="00592782"/>
    <w:rsid w:val="005933AC"/>
    <w:rsid w:val="00593965"/>
    <w:rsid w:val="00593C57"/>
    <w:rsid w:val="005943DC"/>
    <w:rsid w:val="005A13F2"/>
    <w:rsid w:val="005A4028"/>
    <w:rsid w:val="005A514B"/>
    <w:rsid w:val="005A6B13"/>
    <w:rsid w:val="005A7616"/>
    <w:rsid w:val="005B25D1"/>
    <w:rsid w:val="005B2FF8"/>
    <w:rsid w:val="005B4B11"/>
    <w:rsid w:val="005B4DAA"/>
    <w:rsid w:val="005B56B3"/>
    <w:rsid w:val="005C0CBC"/>
    <w:rsid w:val="005C6F99"/>
    <w:rsid w:val="005D076A"/>
    <w:rsid w:val="005D0AF7"/>
    <w:rsid w:val="005D0D28"/>
    <w:rsid w:val="005D395B"/>
    <w:rsid w:val="005D417F"/>
    <w:rsid w:val="005D44E5"/>
    <w:rsid w:val="005E6550"/>
    <w:rsid w:val="005F083E"/>
    <w:rsid w:val="005F19E5"/>
    <w:rsid w:val="0060246F"/>
    <w:rsid w:val="00605400"/>
    <w:rsid w:val="0060604B"/>
    <w:rsid w:val="00610B32"/>
    <w:rsid w:val="00611BEC"/>
    <w:rsid w:val="0061509A"/>
    <w:rsid w:val="0061595B"/>
    <w:rsid w:val="0062333D"/>
    <w:rsid w:val="0062359F"/>
    <w:rsid w:val="00631FC0"/>
    <w:rsid w:val="0063340C"/>
    <w:rsid w:val="00635860"/>
    <w:rsid w:val="00636EBA"/>
    <w:rsid w:val="00640786"/>
    <w:rsid w:val="006429D4"/>
    <w:rsid w:val="00642A56"/>
    <w:rsid w:val="00643D07"/>
    <w:rsid w:val="0064748F"/>
    <w:rsid w:val="00650513"/>
    <w:rsid w:val="00653F92"/>
    <w:rsid w:val="0065523F"/>
    <w:rsid w:val="0065697D"/>
    <w:rsid w:val="006605F5"/>
    <w:rsid w:val="0066170A"/>
    <w:rsid w:val="00663759"/>
    <w:rsid w:val="006667F5"/>
    <w:rsid w:val="00675CF7"/>
    <w:rsid w:val="0068057B"/>
    <w:rsid w:val="006850F8"/>
    <w:rsid w:val="00691684"/>
    <w:rsid w:val="006917FC"/>
    <w:rsid w:val="006945F3"/>
    <w:rsid w:val="006948AE"/>
    <w:rsid w:val="00694B11"/>
    <w:rsid w:val="0069654F"/>
    <w:rsid w:val="00696788"/>
    <w:rsid w:val="00697688"/>
    <w:rsid w:val="006A72AB"/>
    <w:rsid w:val="006B031D"/>
    <w:rsid w:val="006B22A6"/>
    <w:rsid w:val="006B3D61"/>
    <w:rsid w:val="006B68CA"/>
    <w:rsid w:val="006B7F2E"/>
    <w:rsid w:val="006C01CD"/>
    <w:rsid w:val="006C0A67"/>
    <w:rsid w:val="006C1B25"/>
    <w:rsid w:val="006C29BA"/>
    <w:rsid w:val="006C32EF"/>
    <w:rsid w:val="006C369B"/>
    <w:rsid w:val="006C5471"/>
    <w:rsid w:val="006C54CA"/>
    <w:rsid w:val="006D0437"/>
    <w:rsid w:val="006D1E69"/>
    <w:rsid w:val="006D4BDE"/>
    <w:rsid w:val="006D5F7F"/>
    <w:rsid w:val="006E2D84"/>
    <w:rsid w:val="006E5183"/>
    <w:rsid w:val="006E5226"/>
    <w:rsid w:val="006E7DEC"/>
    <w:rsid w:val="006F6E53"/>
    <w:rsid w:val="007028BF"/>
    <w:rsid w:val="00703FAB"/>
    <w:rsid w:val="00705F41"/>
    <w:rsid w:val="00707372"/>
    <w:rsid w:val="00707EC7"/>
    <w:rsid w:val="00714C05"/>
    <w:rsid w:val="00716504"/>
    <w:rsid w:val="0073544E"/>
    <w:rsid w:val="00735566"/>
    <w:rsid w:val="007362B7"/>
    <w:rsid w:val="007405DE"/>
    <w:rsid w:val="0074187C"/>
    <w:rsid w:val="00746242"/>
    <w:rsid w:val="00753C4B"/>
    <w:rsid w:val="007543C8"/>
    <w:rsid w:val="00754933"/>
    <w:rsid w:val="007569C9"/>
    <w:rsid w:val="0075772A"/>
    <w:rsid w:val="00762A5F"/>
    <w:rsid w:val="00763109"/>
    <w:rsid w:val="00766B48"/>
    <w:rsid w:val="007725CA"/>
    <w:rsid w:val="007808F0"/>
    <w:rsid w:val="0078207D"/>
    <w:rsid w:val="00782471"/>
    <w:rsid w:val="0078330E"/>
    <w:rsid w:val="00783450"/>
    <w:rsid w:val="0078451D"/>
    <w:rsid w:val="00786E47"/>
    <w:rsid w:val="00787AC5"/>
    <w:rsid w:val="00791320"/>
    <w:rsid w:val="00797F69"/>
    <w:rsid w:val="007A1527"/>
    <w:rsid w:val="007A3328"/>
    <w:rsid w:val="007A3BE1"/>
    <w:rsid w:val="007A7D45"/>
    <w:rsid w:val="007B15C6"/>
    <w:rsid w:val="007B177C"/>
    <w:rsid w:val="007C0AD8"/>
    <w:rsid w:val="007C24BA"/>
    <w:rsid w:val="007C4720"/>
    <w:rsid w:val="007C47D4"/>
    <w:rsid w:val="007C7090"/>
    <w:rsid w:val="007C7F12"/>
    <w:rsid w:val="007D014D"/>
    <w:rsid w:val="007D1EDC"/>
    <w:rsid w:val="007D6AB3"/>
    <w:rsid w:val="007E508D"/>
    <w:rsid w:val="007E5C19"/>
    <w:rsid w:val="007F1956"/>
    <w:rsid w:val="007F1EF3"/>
    <w:rsid w:val="007F2BCA"/>
    <w:rsid w:val="008039F4"/>
    <w:rsid w:val="00805F5C"/>
    <w:rsid w:val="00810FA4"/>
    <w:rsid w:val="00811098"/>
    <w:rsid w:val="008123CC"/>
    <w:rsid w:val="00813A29"/>
    <w:rsid w:val="00815772"/>
    <w:rsid w:val="00816FF0"/>
    <w:rsid w:val="00821C95"/>
    <w:rsid w:val="00827724"/>
    <w:rsid w:val="008362E3"/>
    <w:rsid w:val="00837A2E"/>
    <w:rsid w:val="0084153B"/>
    <w:rsid w:val="0084259A"/>
    <w:rsid w:val="00850A6D"/>
    <w:rsid w:val="008539C9"/>
    <w:rsid w:val="00857275"/>
    <w:rsid w:val="008574DF"/>
    <w:rsid w:val="0086469A"/>
    <w:rsid w:val="00866534"/>
    <w:rsid w:val="008679F4"/>
    <w:rsid w:val="0087014A"/>
    <w:rsid w:val="0087221C"/>
    <w:rsid w:val="008815D7"/>
    <w:rsid w:val="00881B85"/>
    <w:rsid w:val="0088252A"/>
    <w:rsid w:val="00886A44"/>
    <w:rsid w:val="008911A4"/>
    <w:rsid w:val="00894F2A"/>
    <w:rsid w:val="008973BA"/>
    <w:rsid w:val="008A59B6"/>
    <w:rsid w:val="008A68DB"/>
    <w:rsid w:val="008B336F"/>
    <w:rsid w:val="008B7838"/>
    <w:rsid w:val="008C1214"/>
    <w:rsid w:val="008C5438"/>
    <w:rsid w:val="008D155A"/>
    <w:rsid w:val="008D6240"/>
    <w:rsid w:val="008F17CB"/>
    <w:rsid w:val="008F1AAA"/>
    <w:rsid w:val="008F236A"/>
    <w:rsid w:val="00902388"/>
    <w:rsid w:val="0090422C"/>
    <w:rsid w:val="00904708"/>
    <w:rsid w:val="009058C7"/>
    <w:rsid w:val="0091150F"/>
    <w:rsid w:val="00922C7A"/>
    <w:rsid w:val="00926359"/>
    <w:rsid w:val="00930A00"/>
    <w:rsid w:val="009325E1"/>
    <w:rsid w:val="00933163"/>
    <w:rsid w:val="009339D1"/>
    <w:rsid w:val="00937B9F"/>
    <w:rsid w:val="00941CE7"/>
    <w:rsid w:val="00942606"/>
    <w:rsid w:val="00945580"/>
    <w:rsid w:val="009471EC"/>
    <w:rsid w:val="00954EDB"/>
    <w:rsid w:val="00961A4D"/>
    <w:rsid w:val="00966028"/>
    <w:rsid w:val="009709CE"/>
    <w:rsid w:val="00971F3E"/>
    <w:rsid w:val="00972849"/>
    <w:rsid w:val="009737C2"/>
    <w:rsid w:val="00974F4B"/>
    <w:rsid w:val="009754ED"/>
    <w:rsid w:val="00975D9C"/>
    <w:rsid w:val="00976F9E"/>
    <w:rsid w:val="009773EF"/>
    <w:rsid w:val="00982ECA"/>
    <w:rsid w:val="00984812"/>
    <w:rsid w:val="0099056D"/>
    <w:rsid w:val="00990685"/>
    <w:rsid w:val="0099318B"/>
    <w:rsid w:val="00995712"/>
    <w:rsid w:val="009965D2"/>
    <w:rsid w:val="009A2690"/>
    <w:rsid w:val="009A6C28"/>
    <w:rsid w:val="009A7447"/>
    <w:rsid w:val="009B4B84"/>
    <w:rsid w:val="009D088F"/>
    <w:rsid w:val="009D7B31"/>
    <w:rsid w:val="009E0D91"/>
    <w:rsid w:val="009E42A2"/>
    <w:rsid w:val="009E465B"/>
    <w:rsid w:val="009F0473"/>
    <w:rsid w:val="009F29E3"/>
    <w:rsid w:val="009F5AF1"/>
    <w:rsid w:val="009F5B86"/>
    <w:rsid w:val="009F7722"/>
    <w:rsid w:val="00A0110A"/>
    <w:rsid w:val="00A07199"/>
    <w:rsid w:val="00A1319C"/>
    <w:rsid w:val="00A146D4"/>
    <w:rsid w:val="00A14F39"/>
    <w:rsid w:val="00A15B18"/>
    <w:rsid w:val="00A22EC2"/>
    <w:rsid w:val="00A230AE"/>
    <w:rsid w:val="00A23A03"/>
    <w:rsid w:val="00A24BDC"/>
    <w:rsid w:val="00A27FAA"/>
    <w:rsid w:val="00A3368D"/>
    <w:rsid w:val="00A34274"/>
    <w:rsid w:val="00A34784"/>
    <w:rsid w:val="00A357A5"/>
    <w:rsid w:val="00A371C8"/>
    <w:rsid w:val="00A417B6"/>
    <w:rsid w:val="00A463D3"/>
    <w:rsid w:val="00A503DD"/>
    <w:rsid w:val="00A50AE8"/>
    <w:rsid w:val="00A512F4"/>
    <w:rsid w:val="00A524E4"/>
    <w:rsid w:val="00A52789"/>
    <w:rsid w:val="00A52C3D"/>
    <w:rsid w:val="00A626DF"/>
    <w:rsid w:val="00A62F69"/>
    <w:rsid w:val="00A6364C"/>
    <w:rsid w:val="00A64029"/>
    <w:rsid w:val="00A643F2"/>
    <w:rsid w:val="00A65408"/>
    <w:rsid w:val="00A6663B"/>
    <w:rsid w:val="00A722E0"/>
    <w:rsid w:val="00A7240C"/>
    <w:rsid w:val="00A7242F"/>
    <w:rsid w:val="00A73864"/>
    <w:rsid w:val="00A73A29"/>
    <w:rsid w:val="00A80356"/>
    <w:rsid w:val="00A80E21"/>
    <w:rsid w:val="00A931E4"/>
    <w:rsid w:val="00A932B6"/>
    <w:rsid w:val="00A93358"/>
    <w:rsid w:val="00AA0E69"/>
    <w:rsid w:val="00AA14FD"/>
    <w:rsid w:val="00AA1A4F"/>
    <w:rsid w:val="00AA328A"/>
    <w:rsid w:val="00AA5534"/>
    <w:rsid w:val="00AA7D26"/>
    <w:rsid w:val="00AD414D"/>
    <w:rsid w:val="00AD4CA5"/>
    <w:rsid w:val="00AD76E9"/>
    <w:rsid w:val="00AE000B"/>
    <w:rsid w:val="00AE0F15"/>
    <w:rsid w:val="00AE678E"/>
    <w:rsid w:val="00AE79AF"/>
    <w:rsid w:val="00AF1064"/>
    <w:rsid w:val="00B01ED9"/>
    <w:rsid w:val="00B04871"/>
    <w:rsid w:val="00B0613C"/>
    <w:rsid w:val="00B061B1"/>
    <w:rsid w:val="00B076BA"/>
    <w:rsid w:val="00B11267"/>
    <w:rsid w:val="00B160D3"/>
    <w:rsid w:val="00B20B18"/>
    <w:rsid w:val="00B22DB1"/>
    <w:rsid w:val="00B230FA"/>
    <w:rsid w:val="00B23827"/>
    <w:rsid w:val="00B34421"/>
    <w:rsid w:val="00B34973"/>
    <w:rsid w:val="00B354EF"/>
    <w:rsid w:val="00B37206"/>
    <w:rsid w:val="00B3741D"/>
    <w:rsid w:val="00B4374F"/>
    <w:rsid w:val="00B43D92"/>
    <w:rsid w:val="00B57527"/>
    <w:rsid w:val="00B65617"/>
    <w:rsid w:val="00B67DE4"/>
    <w:rsid w:val="00B72036"/>
    <w:rsid w:val="00B720CE"/>
    <w:rsid w:val="00B74A8D"/>
    <w:rsid w:val="00B75478"/>
    <w:rsid w:val="00B75787"/>
    <w:rsid w:val="00B75E4E"/>
    <w:rsid w:val="00B8597B"/>
    <w:rsid w:val="00B90D06"/>
    <w:rsid w:val="00B94E1C"/>
    <w:rsid w:val="00B975EA"/>
    <w:rsid w:val="00B9760B"/>
    <w:rsid w:val="00BA3A4A"/>
    <w:rsid w:val="00BA3F51"/>
    <w:rsid w:val="00BA4D8A"/>
    <w:rsid w:val="00BA5F09"/>
    <w:rsid w:val="00BA70AC"/>
    <w:rsid w:val="00BB2F8B"/>
    <w:rsid w:val="00BC3C63"/>
    <w:rsid w:val="00BC47BE"/>
    <w:rsid w:val="00BC636C"/>
    <w:rsid w:val="00BD0483"/>
    <w:rsid w:val="00BD07A6"/>
    <w:rsid w:val="00BD1E0F"/>
    <w:rsid w:val="00BD3115"/>
    <w:rsid w:val="00BD36B7"/>
    <w:rsid w:val="00BD7CDF"/>
    <w:rsid w:val="00BE049E"/>
    <w:rsid w:val="00BE0AA1"/>
    <w:rsid w:val="00BE5B1D"/>
    <w:rsid w:val="00BE731F"/>
    <w:rsid w:val="00BF05AD"/>
    <w:rsid w:val="00BF1858"/>
    <w:rsid w:val="00BF2D57"/>
    <w:rsid w:val="00BF6DA9"/>
    <w:rsid w:val="00C00EE1"/>
    <w:rsid w:val="00C01F85"/>
    <w:rsid w:val="00C04879"/>
    <w:rsid w:val="00C06774"/>
    <w:rsid w:val="00C06C30"/>
    <w:rsid w:val="00C102C0"/>
    <w:rsid w:val="00C118A7"/>
    <w:rsid w:val="00C12553"/>
    <w:rsid w:val="00C17298"/>
    <w:rsid w:val="00C253DE"/>
    <w:rsid w:val="00C27561"/>
    <w:rsid w:val="00C344AA"/>
    <w:rsid w:val="00C3586E"/>
    <w:rsid w:val="00C35B53"/>
    <w:rsid w:val="00C4380A"/>
    <w:rsid w:val="00C51E2C"/>
    <w:rsid w:val="00C5564B"/>
    <w:rsid w:val="00C55E7B"/>
    <w:rsid w:val="00C62024"/>
    <w:rsid w:val="00C646DB"/>
    <w:rsid w:val="00C71CD3"/>
    <w:rsid w:val="00C734C9"/>
    <w:rsid w:val="00C75915"/>
    <w:rsid w:val="00C77ABE"/>
    <w:rsid w:val="00C802D6"/>
    <w:rsid w:val="00C86291"/>
    <w:rsid w:val="00C92638"/>
    <w:rsid w:val="00C95898"/>
    <w:rsid w:val="00C95D30"/>
    <w:rsid w:val="00C972C1"/>
    <w:rsid w:val="00CA373E"/>
    <w:rsid w:val="00CC4F24"/>
    <w:rsid w:val="00CC5E52"/>
    <w:rsid w:val="00CD2CC6"/>
    <w:rsid w:val="00CD7E76"/>
    <w:rsid w:val="00CE1112"/>
    <w:rsid w:val="00CE34BD"/>
    <w:rsid w:val="00CE41BC"/>
    <w:rsid w:val="00CE4EF6"/>
    <w:rsid w:val="00CE5953"/>
    <w:rsid w:val="00CE5A0E"/>
    <w:rsid w:val="00CE5A8A"/>
    <w:rsid w:val="00CF0D54"/>
    <w:rsid w:val="00CF1007"/>
    <w:rsid w:val="00D0129B"/>
    <w:rsid w:val="00D0171A"/>
    <w:rsid w:val="00D023A1"/>
    <w:rsid w:val="00D03B95"/>
    <w:rsid w:val="00D141D8"/>
    <w:rsid w:val="00D149F2"/>
    <w:rsid w:val="00D16D57"/>
    <w:rsid w:val="00D177A0"/>
    <w:rsid w:val="00D21B31"/>
    <w:rsid w:val="00D227E6"/>
    <w:rsid w:val="00D23FAC"/>
    <w:rsid w:val="00D248B5"/>
    <w:rsid w:val="00D275AA"/>
    <w:rsid w:val="00D36F53"/>
    <w:rsid w:val="00D372A6"/>
    <w:rsid w:val="00D409C0"/>
    <w:rsid w:val="00D42764"/>
    <w:rsid w:val="00D42AD3"/>
    <w:rsid w:val="00D46A45"/>
    <w:rsid w:val="00D475F2"/>
    <w:rsid w:val="00D60904"/>
    <w:rsid w:val="00D61FBA"/>
    <w:rsid w:val="00D6490E"/>
    <w:rsid w:val="00D65066"/>
    <w:rsid w:val="00D66149"/>
    <w:rsid w:val="00D72B69"/>
    <w:rsid w:val="00D73FA8"/>
    <w:rsid w:val="00DA07FC"/>
    <w:rsid w:val="00DA1A16"/>
    <w:rsid w:val="00DA1E07"/>
    <w:rsid w:val="00DA468D"/>
    <w:rsid w:val="00DA6A6A"/>
    <w:rsid w:val="00DB3FE8"/>
    <w:rsid w:val="00DB5664"/>
    <w:rsid w:val="00DC326A"/>
    <w:rsid w:val="00DC53A1"/>
    <w:rsid w:val="00DC6521"/>
    <w:rsid w:val="00DD0F3D"/>
    <w:rsid w:val="00DD3993"/>
    <w:rsid w:val="00DE7D53"/>
    <w:rsid w:val="00DF7D21"/>
    <w:rsid w:val="00E05510"/>
    <w:rsid w:val="00E0632D"/>
    <w:rsid w:val="00E1123B"/>
    <w:rsid w:val="00E12B01"/>
    <w:rsid w:val="00E1328C"/>
    <w:rsid w:val="00E150B2"/>
    <w:rsid w:val="00E20D44"/>
    <w:rsid w:val="00E268A7"/>
    <w:rsid w:val="00E27338"/>
    <w:rsid w:val="00E274E9"/>
    <w:rsid w:val="00E27F75"/>
    <w:rsid w:val="00E33A67"/>
    <w:rsid w:val="00E36944"/>
    <w:rsid w:val="00E5371F"/>
    <w:rsid w:val="00E63577"/>
    <w:rsid w:val="00E65E4A"/>
    <w:rsid w:val="00E70099"/>
    <w:rsid w:val="00E73636"/>
    <w:rsid w:val="00E91E36"/>
    <w:rsid w:val="00E937B1"/>
    <w:rsid w:val="00E94A7C"/>
    <w:rsid w:val="00E954AE"/>
    <w:rsid w:val="00EA038B"/>
    <w:rsid w:val="00EA1267"/>
    <w:rsid w:val="00EA2684"/>
    <w:rsid w:val="00EB06A9"/>
    <w:rsid w:val="00EB23F2"/>
    <w:rsid w:val="00EB35A9"/>
    <w:rsid w:val="00EB5C01"/>
    <w:rsid w:val="00EB7779"/>
    <w:rsid w:val="00EC0C93"/>
    <w:rsid w:val="00EC27A4"/>
    <w:rsid w:val="00EC43D0"/>
    <w:rsid w:val="00ED6A41"/>
    <w:rsid w:val="00EE4715"/>
    <w:rsid w:val="00EE4B7A"/>
    <w:rsid w:val="00F0105D"/>
    <w:rsid w:val="00F0131F"/>
    <w:rsid w:val="00F02C9B"/>
    <w:rsid w:val="00F05A84"/>
    <w:rsid w:val="00F06877"/>
    <w:rsid w:val="00F07522"/>
    <w:rsid w:val="00F149CB"/>
    <w:rsid w:val="00F173A8"/>
    <w:rsid w:val="00F23B10"/>
    <w:rsid w:val="00F33466"/>
    <w:rsid w:val="00F33F30"/>
    <w:rsid w:val="00F34302"/>
    <w:rsid w:val="00F3610C"/>
    <w:rsid w:val="00F36D3E"/>
    <w:rsid w:val="00F47724"/>
    <w:rsid w:val="00F520A0"/>
    <w:rsid w:val="00F57A4A"/>
    <w:rsid w:val="00F60513"/>
    <w:rsid w:val="00F630D3"/>
    <w:rsid w:val="00F67659"/>
    <w:rsid w:val="00F7103A"/>
    <w:rsid w:val="00F7259B"/>
    <w:rsid w:val="00F73276"/>
    <w:rsid w:val="00F73943"/>
    <w:rsid w:val="00F809B0"/>
    <w:rsid w:val="00F82E19"/>
    <w:rsid w:val="00F83768"/>
    <w:rsid w:val="00F84AC5"/>
    <w:rsid w:val="00F90AF6"/>
    <w:rsid w:val="00F92ADC"/>
    <w:rsid w:val="00F92B96"/>
    <w:rsid w:val="00F93EB8"/>
    <w:rsid w:val="00FA4F9D"/>
    <w:rsid w:val="00FA5A43"/>
    <w:rsid w:val="00FA5AE2"/>
    <w:rsid w:val="00FA78C1"/>
    <w:rsid w:val="00FB0E38"/>
    <w:rsid w:val="00FB721A"/>
    <w:rsid w:val="00FC4C1D"/>
    <w:rsid w:val="00FD313F"/>
    <w:rsid w:val="00FD358A"/>
    <w:rsid w:val="00FD3EBB"/>
    <w:rsid w:val="00FE0089"/>
    <w:rsid w:val="00FE6171"/>
    <w:rsid w:val="00FF2E44"/>
    <w:rsid w:val="00FF410B"/>
    <w:rsid w:val="00FF7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4EFCF0"/>
  <w15:chartTrackingRefBased/>
  <w15:docId w15:val="{B550F942-4DF8-4892-8585-3C94F5C40C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97607"/>
    <w:pPr>
      <w:widowControl w:val="0"/>
      <w:suppressAutoHyphens/>
    </w:pPr>
    <w:rPr>
      <w:rFonts w:ascii="Times New Roman" w:eastAsia="Lucida Sans Unicode" w:hAnsi="Times New Roman" w:cs="Tahoma"/>
      <w:color w:val="000000"/>
      <w:kern w:val="1"/>
      <w:sz w:val="24"/>
      <w:szCs w:val="24"/>
      <w:lang w:val="en-US" w:eastAsia="en-US" w:bidi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12553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Nagwek7">
    <w:name w:val="heading 7"/>
    <w:basedOn w:val="Normalny"/>
    <w:next w:val="Normalny"/>
    <w:link w:val="Nagwek7Znak"/>
    <w:qFormat/>
    <w:rsid w:val="008F17CB"/>
    <w:pPr>
      <w:keepNext/>
      <w:shd w:val="clear" w:color="auto" w:fill="FFFFFF"/>
      <w:ind w:left="1260"/>
      <w:jc w:val="center"/>
      <w:outlineLvl w:val="6"/>
    </w:pPr>
    <w:rPr>
      <w:rFonts w:ascii="Arial" w:hAnsi="Arial" w:cs="Arial"/>
      <w:b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przypiswdolnych">
    <w:name w:val="Znaki przypisów dolnych"/>
    <w:rsid w:val="00E36944"/>
    <w:rPr>
      <w:vertAlign w:val="superscript"/>
    </w:rPr>
  </w:style>
  <w:style w:type="paragraph" w:styleId="Tekstpodstawowy">
    <w:name w:val="Body Text"/>
    <w:basedOn w:val="Normalny"/>
    <w:link w:val="TekstpodstawowyZnak"/>
    <w:rsid w:val="00E36944"/>
    <w:pPr>
      <w:spacing w:after="120"/>
    </w:pPr>
    <w:rPr>
      <w:lang w:eastAsia="x-none"/>
    </w:rPr>
  </w:style>
  <w:style w:type="character" w:customStyle="1" w:styleId="TekstpodstawowyZnak">
    <w:name w:val="Tekst podstawowy Znak"/>
    <w:link w:val="Tekstpodstawowy"/>
    <w:rsid w:val="00E36944"/>
    <w:rPr>
      <w:rFonts w:ascii="Times New Roman" w:eastAsia="Lucida Sans Unicode" w:hAnsi="Times New Roman" w:cs="Tahoma"/>
      <w:color w:val="000000"/>
      <w:kern w:val="1"/>
      <w:sz w:val="24"/>
      <w:szCs w:val="24"/>
      <w:lang w:val="en-US" w:bidi="en-US"/>
    </w:rPr>
  </w:style>
  <w:style w:type="paragraph" w:styleId="Tekstprzypisudolnego">
    <w:name w:val="footnote text"/>
    <w:basedOn w:val="Normalny"/>
    <w:link w:val="TekstprzypisudolnegoZnak"/>
    <w:rsid w:val="00E36944"/>
    <w:pPr>
      <w:suppressLineNumbers/>
      <w:ind w:left="283" w:hanging="283"/>
    </w:pPr>
    <w:rPr>
      <w:sz w:val="20"/>
      <w:szCs w:val="20"/>
      <w:lang w:eastAsia="x-none"/>
    </w:rPr>
  </w:style>
  <w:style w:type="character" w:customStyle="1" w:styleId="TekstprzypisudolnegoZnak">
    <w:name w:val="Tekst przypisu dolnego Znak"/>
    <w:link w:val="Tekstprzypisudolnego"/>
    <w:rsid w:val="00E36944"/>
    <w:rPr>
      <w:rFonts w:ascii="Times New Roman" w:eastAsia="Lucida Sans Unicode" w:hAnsi="Times New Roman" w:cs="Tahoma"/>
      <w:color w:val="000000"/>
      <w:kern w:val="1"/>
      <w:sz w:val="20"/>
      <w:szCs w:val="20"/>
      <w:lang w:val="en-US" w:bidi="en-US"/>
    </w:rPr>
  </w:style>
  <w:style w:type="paragraph" w:styleId="Stopka">
    <w:name w:val="footer"/>
    <w:basedOn w:val="Normalny"/>
    <w:link w:val="StopkaZnak"/>
    <w:uiPriority w:val="99"/>
    <w:rsid w:val="00E36944"/>
    <w:pPr>
      <w:suppressLineNumbers/>
      <w:tabs>
        <w:tab w:val="center" w:pos="4818"/>
        <w:tab w:val="right" w:pos="9637"/>
      </w:tabs>
    </w:pPr>
    <w:rPr>
      <w:lang w:eastAsia="x-none"/>
    </w:rPr>
  </w:style>
  <w:style w:type="character" w:customStyle="1" w:styleId="StopkaZnak">
    <w:name w:val="Stopka Znak"/>
    <w:link w:val="Stopka"/>
    <w:uiPriority w:val="99"/>
    <w:rsid w:val="00E36944"/>
    <w:rPr>
      <w:rFonts w:ascii="Times New Roman" w:eastAsia="Lucida Sans Unicode" w:hAnsi="Times New Roman" w:cs="Tahoma"/>
      <w:color w:val="000000"/>
      <w:kern w:val="1"/>
      <w:sz w:val="24"/>
      <w:szCs w:val="24"/>
      <w:lang w:val="en-US" w:bidi="en-US"/>
    </w:rPr>
  </w:style>
  <w:style w:type="paragraph" w:customStyle="1" w:styleId="NormalnyWeb1">
    <w:name w:val="Normalny (Web)1"/>
    <w:basedOn w:val="Normalny"/>
    <w:rsid w:val="00393E01"/>
    <w:pPr>
      <w:spacing w:before="100" w:after="100"/>
    </w:pPr>
    <w:rPr>
      <w:rFonts w:cs="Times New Roman"/>
      <w:color w:val="auto"/>
      <w:lang w:val="pl-PL" w:bidi="ar-SA"/>
    </w:rPr>
  </w:style>
  <w:style w:type="table" w:styleId="Tabela-Siatka">
    <w:name w:val="Table Grid"/>
    <w:basedOn w:val="Standardowy"/>
    <w:uiPriority w:val="59"/>
    <w:rsid w:val="000F52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8F17CB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rsid w:val="008F17CB"/>
    <w:rPr>
      <w:rFonts w:ascii="Times New Roman" w:eastAsia="Lucida Sans Unicode" w:hAnsi="Times New Roman" w:cs="Tahoma"/>
      <w:color w:val="000000"/>
      <w:kern w:val="1"/>
      <w:sz w:val="24"/>
      <w:szCs w:val="24"/>
      <w:lang w:val="en-US" w:eastAsia="en-US" w:bidi="en-US"/>
    </w:rPr>
  </w:style>
  <w:style w:type="character" w:customStyle="1" w:styleId="Nagwek7Znak">
    <w:name w:val="Nagłówek 7 Znak"/>
    <w:link w:val="Nagwek7"/>
    <w:rsid w:val="008F17CB"/>
    <w:rPr>
      <w:rFonts w:ascii="Arial" w:eastAsia="Lucida Sans Unicode" w:hAnsi="Arial" w:cs="Arial"/>
      <w:b/>
      <w:color w:val="000000"/>
      <w:kern w:val="1"/>
      <w:sz w:val="22"/>
      <w:szCs w:val="24"/>
      <w:shd w:val="clear" w:color="auto" w:fill="FFFFFF"/>
      <w:lang w:val="en-US" w:eastAsia="en-US" w:bidi="en-US"/>
    </w:rPr>
  </w:style>
  <w:style w:type="paragraph" w:styleId="Nagwek">
    <w:name w:val="header"/>
    <w:basedOn w:val="Normalny"/>
    <w:link w:val="NagwekZnak"/>
    <w:uiPriority w:val="99"/>
    <w:unhideWhenUsed/>
    <w:rsid w:val="008F17CB"/>
    <w:pPr>
      <w:tabs>
        <w:tab w:val="center" w:pos="4536"/>
        <w:tab w:val="right" w:pos="9072"/>
      </w:tabs>
    </w:pPr>
    <w:rPr>
      <w:rFonts w:eastAsia="Andale Sans UI" w:cs="Times New Roman"/>
      <w:color w:val="auto"/>
      <w:lang w:bidi="ar-SA"/>
    </w:rPr>
  </w:style>
  <w:style w:type="character" w:customStyle="1" w:styleId="NagwekZnak">
    <w:name w:val="Nagłówek Znak"/>
    <w:link w:val="Nagwek"/>
    <w:uiPriority w:val="99"/>
    <w:rsid w:val="008F17CB"/>
    <w:rPr>
      <w:rFonts w:ascii="Times New Roman" w:eastAsia="Andale Sans UI" w:hAnsi="Times New Roman"/>
      <w:kern w:val="1"/>
      <w:sz w:val="24"/>
      <w:szCs w:val="24"/>
    </w:rPr>
  </w:style>
  <w:style w:type="paragraph" w:styleId="Tekstkomentarza">
    <w:name w:val="annotation text"/>
    <w:basedOn w:val="Normalny"/>
    <w:link w:val="TekstkomentarzaZnak"/>
    <w:semiHidden/>
    <w:rsid w:val="008F17CB"/>
    <w:pPr>
      <w:widowControl/>
      <w:suppressAutoHyphens w:val="0"/>
    </w:pPr>
    <w:rPr>
      <w:rFonts w:eastAsia="Times New Roman" w:cs="Times New Roman"/>
      <w:color w:val="auto"/>
      <w:kern w:val="0"/>
      <w:sz w:val="20"/>
      <w:szCs w:val="20"/>
      <w:lang w:val="x-none" w:eastAsia="x-none" w:bidi="ar-SA"/>
    </w:rPr>
  </w:style>
  <w:style w:type="character" w:customStyle="1" w:styleId="TekstkomentarzaZnak">
    <w:name w:val="Tekst komentarza Znak"/>
    <w:link w:val="Tekstkomentarza"/>
    <w:semiHidden/>
    <w:rsid w:val="008F17CB"/>
    <w:rPr>
      <w:rFonts w:ascii="Times New Roman" w:eastAsia="Times New Roman" w:hAnsi="Times New Roman"/>
    </w:rPr>
  </w:style>
  <w:style w:type="paragraph" w:customStyle="1" w:styleId="Default">
    <w:name w:val="Default"/>
    <w:rsid w:val="0028089A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paragraph" w:styleId="Akapitzlist">
    <w:name w:val="List Paragraph"/>
    <w:aliases w:val="normalny tekst,Obiekt,BulletC,Akapit z listą31,NOWY,Akapit z listą32"/>
    <w:basedOn w:val="Normalny"/>
    <w:link w:val="AkapitzlistZnak"/>
    <w:uiPriority w:val="99"/>
    <w:qFormat/>
    <w:rsid w:val="00F173A8"/>
    <w:pPr>
      <w:ind w:left="708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15772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15772"/>
    <w:rPr>
      <w:rFonts w:ascii="Tahoma" w:eastAsia="Lucida Sans Unicode" w:hAnsi="Tahoma" w:cs="Tahoma"/>
      <w:color w:val="000000"/>
      <w:kern w:val="1"/>
      <w:sz w:val="16"/>
      <w:szCs w:val="16"/>
      <w:lang w:val="en-US" w:eastAsia="en-US" w:bidi="en-US"/>
    </w:rPr>
  </w:style>
  <w:style w:type="character" w:styleId="Odwoanieprzypisudolnego">
    <w:name w:val="footnote reference"/>
    <w:uiPriority w:val="99"/>
    <w:semiHidden/>
    <w:unhideWhenUsed/>
    <w:rsid w:val="00A463D3"/>
    <w:rPr>
      <w:vertAlign w:val="superscript"/>
    </w:rPr>
  </w:style>
  <w:style w:type="paragraph" w:customStyle="1" w:styleId="StylNagwek1Stosujkerningprzy12pt">
    <w:name w:val="Styl Nagłówek 1 + Stosuj kerning przy 12 pt"/>
    <w:basedOn w:val="Nagwek1"/>
    <w:rsid w:val="00C12553"/>
    <w:pPr>
      <w:keepNext w:val="0"/>
      <w:tabs>
        <w:tab w:val="left" w:pos="540"/>
      </w:tabs>
      <w:spacing w:before="0"/>
      <w:jc w:val="both"/>
    </w:pPr>
    <w:rPr>
      <w:rFonts w:ascii="Arial" w:eastAsia="Andale Sans UI" w:hAnsi="Arial" w:cs="Arial"/>
      <w:color w:val="auto"/>
      <w:kern w:val="1"/>
      <w:sz w:val="28"/>
      <w:szCs w:val="24"/>
      <w:lang w:bidi="ar-SA"/>
    </w:rPr>
  </w:style>
  <w:style w:type="character" w:customStyle="1" w:styleId="Nagwek1Znak">
    <w:name w:val="Nagłówek 1 Znak"/>
    <w:link w:val="Nagwek1"/>
    <w:uiPriority w:val="9"/>
    <w:rsid w:val="00C12553"/>
    <w:rPr>
      <w:rFonts w:ascii="Cambria" w:eastAsia="Times New Roman" w:hAnsi="Cambria" w:cs="Times New Roman"/>
      <w:b/>
      <w:bCs/>
      <w:color w:val="000000"/>
      <w:kern w:val="32"/>
      <w:sz w:val="32"/>
      <w:szCs w:val="32"/>
      <w:lang w:val="en-US" w:eastAsia="en-US" w:bidi="en-US"/>
    </w:rPr>
  </w:style>
  <w:style w:type="paragraph" w:customStyle="1" w:styleId="Textbody">
    <w:name w:val="Text body"/>
    <w:basedOn w:val="Normalny"/>
    <w:rsid w:val="00B0613C"/>
    <w:pPr>
      <w:autoSpaceDN w:val="0"/>
      <w:spacing w:after="120"/>
      <w:textAlignment w:val="baseline"/>
    </w:pPr>
    <w:rPr>
      <w:kern w:val="3"/>
    </w:rPr>
  </w:style>
  <w:style w:type="character" w:customStyle="1" w:styleId="AkapitzlistZnak">
    <w:name w:val="Akapit z listą Znak"/>
    <w:aliases w:val="normalny tekst Znak,Obiekt Znak,BulletC Znak,Akapit z listą31 Znak,NOWY Znak,Akapit z listą32 Znak"/>
    <w:link w:val="Akapitzlist"/>
    <w:uiPriority w:val="99"/>
    <w:qFormat/>
    <w:locked/>
    <w:rsid w:val="00942606"/>
    <w:rPr>
      <w:rFonts w:ascii="Times New Roman" w:eastAsia="Lucida Sans Unicode" w:hAnsi="Times New Roman" w:cs="Tahoma"/>
      <w:color w:val="000000"/>
      <w:kern w:val="1"/>
      <w:sz w:val="24"/>
      <w:szCs w:val="24"/>
      <w:lang w:val="en-US" w:eastAsia="en-US" w:bidi="en-US"/>
    </w:rPr>
  </w:style>
  <w:style w:type="character" w:styleId="Odwoaniedokomentarza">
    <w:name w:val="annotation reference"/>
    <w:uiPriority w:val="99"/>
    <w:semiHidden/>
    <w:unhideWhenUsed/>
    <w:rsid w:val="00A65408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65408"/>
    <w:pPr>
      <w:widowControl w:val="0"/>
      <w:suppressAutoHyphens/>
    </w:pPr>
    <w:rPr>
      <w:rFonts w:eastAsia="Lucida Sans Unicode" w:cs="Tahoma"/>
      <w:b/>
      <w:bCs/>
      <w:color w:val="000000"/>
      <w:kern w:val="1"/>
      <w:lang w:val="en-US" w:eastAsia="en-US" w:bidi="en-US"/>
    </w:rPr>
  </w:style>
  <w:style w:type="character" w:customStyle="1" w:styleId="TematkomentarzaZnak">
    <w:name w:val="Temat komentarza Znak"/>
    <w:link w:val="Tematkomentarza"/>
    <w:uiPriority w:val="99"/>
    <w:semiHidden/>
    <w:rsid w:val="00A65408"/>
    <w:rPr>
      <w:rFonts w:ascii="Times New Roman" w:eastAsia="Lucida Sans Unicode" w:hAnsi="Times New Roman" w:cs="Tahoma"/>
      <w:b/>
      <w:bCs/>
      <w:color w:val="000000"/>
      <w:kern w:val="1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733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4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3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9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0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2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63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86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96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42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6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1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14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1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1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64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80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8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37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9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58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10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50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8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3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2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0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86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1C950B-6D54-44D9-B0B4-6B256CFDED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177</Words>
  <Characters>1063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Kłos</dc:creator>
  <cp:keywords/>
  <cp:lastModifiedBy>Agnieszka Janik</cp:lastModifiedBy>
  <cp:revision>26</cp:revision>
  <cp:lastPrinted>2021-04-19T09:24:00Z</cp:lastPrinted>
  <dcterms:created xsi:type="dcterms:W3CDTF">2022-09-26T10:00:00Z</dcterms:created>
  <dcterms:modified xsi:type="dcterms:W3CDTF">2026-03-02T12:48:00Z</dcterms:modified>
</cp:coreProperties>
</file>